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whether </w:t>
            </w:r>
            <w:r>
              <w:rPr>
                <w:rStyle w:val="DefaultParagraphFont"/>
                <w:rFonts w:ascii="Times New Roman" w:eastAsia="Times New Roman" w:hAnsi="Times New Roman" w:cs="Times New Roman"/>
                <w:b w:val="0"/>
                <w:bCs w:val="0"/>
                <w:i w:val="0"/>
                <w:iCs w:val="0"/>
                <w:smallCaps w:val="0"/>
                <w:color w:val="000000"/>
                <w:position w:val="1"/>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0.5pt;width:41.2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27" type="#_x0000_t75" style="height:12.75pt;width:31.5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28" type="#_x0000_t75" style="height:12.75pt;width:32.25pt">
                  <v:imagedata r:id="rId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lie on a straight line.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the intercept form of an equation of a line to find an equation of a line with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-intercept 9 and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29" type="#_x0000_t75" style="height:21.75pt;width:45.01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30" type="#_x0000_t75" style="height:21.75pt;width:51.01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31" type="#_x0000_t75" style="height:21.75pt;width:51.01pt">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32" type="#_x0000_t75" style="height:21.75pt;width:51.01pt">
                        <v:imagedata r:id="rId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33" type="#_x0000_t75" style="height:12pt;width:48.76pt">
                        <v:imagedata r:id="rId1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the intercept form of an equation of a line to find an equation of a line with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-intercept </w:t>
            </w:r>
            <w:r>
              <w:rPr>
                <w:rStyle w:val="DefaultParagraphFont"/>
                <w:rFonts w:ascii="Times New Roman" w:eastAsia="Times New Roman" w:hAnsi="Times New Roman" w:cs="Times New Roman"/>
                <w:b w:val="0"/>
                <w:bCs w:val="0"/>
                <w:i w:val="0"/>
                <w:iCs w:val="0"/>
                <w:smallCaps w:val="0"/>
                <w:color w:val="000000"/>
                <w:position w:val="-11"/>
                <w:sz w:val="22"/>
                <w:szCs w:val="22"/>
                <w:bdr w:val="nil"/>
                <w:rtl w:val="0"/>
              </w:rPr>
              <w:pict>
                <v:shape id="_x0000_i1034" type="#_x0000_t75" style="height:21.75pt;width:12pt">
                  <v:imagedata r:id="rId1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-intercept </w:t>
            </w:r>
            <w:r>
              <w:rPr>
                <w:rStyle w:val="DefaultParagraphFont"/>
                <w:rFonts w:ascii="Times New Roman" w:eastAsia="Times New Roman" w:hAnsi="Times New Roman" w:cs="Times New Roman"/>
                <w:b w:val="0"/>
                <w:bCs w:val="0"/>
                <w:i w:val="0"/>
                <w:iCs w:val="0"/>
                <w:smallCaps w:val="0"/>
                <w:color w:val="000000"/>
                <w:position w:val="-11"/>
                <w:sz w:val="22"/>
                <w:szCs w:val="22"/>
                <w:bdr w:val="nil"/>
                <w:rtl w:val="0"/>
              </w:rPr>
              <w:pict>
                <v:shape id="_x0000_i1035" type="#_x0000_t75" style="height:21.75pt;width:6.75pt">
                  <v:imagedata r:id="rId1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36" type="#_x0000_t75" style="height:21.75pt;width:60.01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37" type="#_x0000_t75" style="height:21.75pt;width:51.76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38" type="#_x0000_t75" style="height:21.75pt;width:60.01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39" type="#_x0000_t75" style="height:21.75pt;width:52.51pt">
                        <v:imagedata r:id="rId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40" type="#_x0000_t75" style="height:21.75pt;width:51.76pt">
                        <v:imagedata r:id="rId1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the point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41" type="#_x0000_t75" style="height:12.75pt;width:37.51pt">
                  <v:imagedata r:id="rId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lies on the line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42" type="#_x0000_t75" style="height:12.75pt;width:66.76pt">
                  <v:imagedata r:id="rId2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find </w:t>
            </w: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3" type="#_x0000_t75" style="height:10.5pt;width:34.5pt">
                        <v:imagedata r:id="rId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4" type="#_x0000_t75" style="height:10.5pt;width:22.5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5" type="#_x0000_t75" style="height:10.5pt;width:30.75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6" type="#_x0000_t75" style="height:10.5pt;width:29.25pt">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7" type="#_x0000_t75" style="height:10.5pt;width:22.5pt">
                        <v:imagedata r:id="rId2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the point </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(-2, 6) lies on the line -2</w:t>
            </w:r>
            <w:r>
              <w:rPr>
                <w:rStyle w:val="DefaultParagraphFont"/>
                <w:rFonts w:ascii="Times New Roman" w:eastAsia="Times New Roman" w:hAnsi="Times New Roman" w:cs="Times New Roman"/>
                <w:b w:val="0"/>
                <w:bCs w:val="0"/>
                <w:i/>
                <w:iCs/>
                <w:smallCaps w:val="0"/>
                <w:color w:val="000000"/>
                <w:sz w:val="22"/>
                <w:szCs w:val="22"/>
                <w:bdr w:val="nil"/>
                <w:rtl w:val="0"/>
              </w:rPr>
              <w:t>x + ky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+ 5 = 0, find </w:t>
            </w: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8" type="#_x0000_t75" style="height:24.75pt;width:11.25pt">
                        <v:imagedata r:id="rId2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49" type="#_x0000_t75" style="height:24.75pt;width:11.25pt">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50" type="#_x0000_t75" style="height:24.75pt;width:24.75pt">
                        <v:imagedata r:id="rId2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14"/>
                      <w:sz w:val="22"/>
                      <w:szCs w:val="22"/>
                      <w:bdr w:val="nil"/>
                      <w:rtl w:val="0"/>
                    </w:rPr>
                    <w:pict>
                      <v:shape id="_x0000_i1051" type="#_x0000_t75" style="height:24.75pt;width:11.25pt">
                        <v:imagedata r:id="rId2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line passing through the points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52" type="#_x0000_t75" style="height:12.75pt;width:24.75pt">
                  <v:imagedata r:id="rId3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53" type="#_x0000_t75" style="height:12.75pt;width:25.5pt">
                  <v:imagedata r:id="rId3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is parallel to the line passing through the points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54" type="#_x0000_t75" style="height:12.75pt;width:25.5pt">
                  <v:imagedata r:id="rId3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55" type="#_x0000_t75" style="height:12.75pt;width:38.26pt">
                  <v:imagedata r:id="rId3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value of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6" type="#_x0000_t75" style="height:9.75pt;width:21.75pt">
                        <v:imagedata r:id="rId3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7" type="#_x0000_t75" style="height:9.75pt;width:21.75pt">
                        <v:imagedata r:id="rId3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8" type="#_x0000_t75" style="height:9.75pt;width:21.75pt">
                        <v:imagedata r:id="rId3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9" type="#_x0000_t75" style="height:9.75pt;width:21.75pt">
                        <v:imagedata r:id="rId3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0" type="#_x0000_t75" style="height:9.75pt;width:33pt">
                        <v:imagedata r:id="rId3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Write the equation in the slope-intercept form and then find the slope and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of the corresponding line.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1"/>
                <w:sz w:val="22"/>
                <w:szCs w:val="22"/>
                <w:bdr w:val="nil"/>
                <w:rtl w:val="0"/>
              </w:rPr>
              <w:pict>
                <v:shape id="_x0000_i1061" type="#_x0000_t75" style="height:12pt;width:66.01pt">
                  <v:imagedata r:id="rId3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62" type="#_x0000_t75" style="height:12pt;width:45.01pt">
                        <v:imagedata r:id="rId4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
                      <w:sz w:val="22"/>
                      <w:szCs w:val="22"/>
                      <w:bdr w:val="nil"/>
                      <w:rtl w:val="0"/>
                    </w:rPr>
                    <w:pict>
                      <v:shape id="_x0000_i1063" type="#_x0000_t75" style="height:9.75pt;width:23.25pt">
                        <v:imagedata r:id="rId4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0"/>
                      <w:sz w:val="22"/>
                      <w:szCs w:val="22"/>
                      <w:bdr w:val="nil"/>
                      <w:rtl w:val="0"/>
                    </w:rPr>
                    <w:pict>
                      <v:shape id="_x0000_i1064" type="#_x0000_t75" style="height:10.5pt;width:30.75pt">
                        <v:imagedata r:id="rId4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65" type="#_x0000_t75" style="height:21.75pt;width:47.26pt">
                        <v:imagedata r:id="rId4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1"/>
                      <w:sz w:val="22"/>
                      <w:szCs w:val="22"/>
                      <w:bdr w:val="nil"/>
                      <w:rtl w:val="0"/>
                    </w:rPr>
                    <w:pict>
                      <v:shape id="_x0000_i1066" type="#_x0000_t75" style="height:21.75pt;width:28.5pt">
                        <v:imagedata r:id="rId4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0"/>
                      <w:sz w:val="22"/>
                      <w:szCs w:val="22"/>
                      <w:bdr w:val="nil"/>
                      <w:rtl w:val="0"/>
                    </w:rPr>
                    <w:pict>
                      <v:shape id="_x0000_i1067" type="#_x0000_t75" style="height:10.5pt;width:24.75pt">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68" type="#_x0000_t75" style="height:12pt;width:45.01pt">
                        <v:imagedata r:id="rId4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
                      <w:sz w:val="22"/>
                      <w:szCs w:val="22"/>
                      <w:bdr w:val="nil"/>
                      <w:rtl w:val="0"/>
                    </w:rPr>
                    <w:pict>
                      <v:shape id="_x0000_i1069" type="#_x0000_t75" style="height:9.75pt;width:32.25pt">
                        <v:imagedata r:id="rId4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0"/>
                      <w:sz w:val="22"/>
                      <w:szCs w:val="22"/>
                      <w:bdr w:val="nil"/>
                      <w:rtl w:val="0"/>
                    </w:rPr>
                    <w:pict>
                      <v:shape id="_x0000_i1070" type="#_x0000_t75" style="height:10.5pt;width:24.75pt">
                        <v:imagedata r:id="rId4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71" type="#_x0000_t75" style="height:21.75pt;width:47.26pt">
                        <v:imagedata r:id="rId4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1"/>
                      <w:sz w:val="22"/>
                      <w:szCs w:val="22"/>
                      <w:bdr w:val="nil"/>
                      <w:rtl w:val="0"/>
                    </w:rPr>
                    <w:pict>
                      <v:shape id="_x0000_i1072" type="#_x0000_t75" style="height:21.75pt;width:28.5pt">
                        <v:imagedata r:id="rId4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0"/>
                      <w:sz w:val="22"/>
                      <w:szCs w:val="22"/>
                      <w:bdr w:val="nil"/>
                      <w:rtl w:val="0"/>
                    </w:rPr>
                    <w:pict>
                      <v:shape id="_x0000_i1073" type="#_x0000_t75" style="height:10.5pt;width:30.75pt">
                        <v:imagedata r:id="rId4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Metro Department Store's annual sales (in millions of dollars) during the past 5 yr were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770"/>
              <w:gridCol w:w="840"/>
              <w:gridCol w:w="840"/>
              <w:gridCol w:w="840"/>
              <w:gridCol w:w="840"/>
              <w:gridCol w:w="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77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bCs/>
                      <w:i w:val="0"/>
                      <w:iCs w:val="0"/>
                      <w:smallCaps w:val="0"/>
                      <w:color w:val="000000"/>
                      <w:sz w:val="22"/>
                      <w:szCs w:val="22"/>
                      <w:bdr w:val="nil"/>
                      <w:rtl w:val="0"/>
                    </w:rPr>
                    <w:t>Annual Sales,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y</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5.8</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6.2</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7.2</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8.2</w:t>
                  </w:r>
                </w:p>
              </w:tc>
              <w:tc>
                <w:tcPr>
                  <w:tcW w:w="93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8.8</w:t>
                  </w:r>
                </w:p>
              </w:tc>
            </w:tr>
            <w:tr>
              <w:tblPrEx>
                <w:jc w:val="left"/>
                <w:tblCellMar>
                  <w:top w:w="0" w:type="dxa"/>
                  <w:left w:w="0" w:type="dxa"/>
                  <w:bottom w:w="0" w:type="dxa"/>
                  <w:right w:w="0" w:type="dxa"/>
                </w:tblCellMar>
              </w:tblPrEx>
              <w:trPr>
                <w:cantSplit w:val="0"/>
                <w:jc w:val="left"/>
              </w:trPr>
              <w:tc>
                <w:tcPr>
                  <w:tcW w:w="177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bCs/>
                      <w:i w:val="0"/>
                      <w:iCs w:val="0"/>
                      <w:smallCaps w:val="0"/>
                      <w:color w:val="000000"/>
                      <w:sz w:val="22"/>
                      <w:szCs w:val="22"/>
                      <w:bdr w:val="nil"/>
                      <w:rtl w:val="0"/>
                    </w:rPr>
                    <w:t>Year,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x</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93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shd w:val="clear" w:color="auto" w:fill="FFFFFF"/>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Derive an equation of the line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through the points corresponding to the first and fifth years.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74" type="#_x0000_t75" style="height:12pt;width:69.76pt">
                        <v:imagedata r:id="rId4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75" type="#_x0000_t75" style="height:12pt;width:75.76pt">
                        <v:imagedata r:id="rId5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76" type="#_x0000_t75" style="height:12pt;width:69.76pt">
                        <v:imagedata r:id="rId5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77" type="#_x0000_t75" style="height:12pt;width:69.76pt">
                        <v:imagedata r:id="rId5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78" type="#_x0000_t75" style="height:12pt;width:75.76pt">
                        <v:imagedata r:id="rId5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slope of the line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positive, then the slope of a line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perpendicular to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may be positive or negative?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data compiled by the Admissions Office at Faber University, college admissions officers estimate that 56% of the students who are offered admission to the freshman class at the university will actually enroll. If the desired freshman class size for the upcoming academic year is 840 students, how many students should be admitted?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whether the points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9),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 -1),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(7, -6) lie on a straight line.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line in general form that passes through the point (2, 7) and is perpendicular to the line 5</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 = 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79" type="#_x0000_t75" style="height:21.75pt;width:57.76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80" type="#_x0000_t75" style="height:21.75pt;width:51.76pt">
                        <v:imagedata r:id="rId5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81" type="#_x0000_t75" style="height:21.75pt;width:51.76pt">
                        <v:imagedata r:id="rId5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82" type="#_x0000_t75" style="height:21.75pt;width:57.76pt">
                        <v:imagedata r:id="rId5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83" type="#_x0000_t75" style="height:21.75pt;width:57.76pt">
                        <v:imagedata r:id="rId5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line in general form that passes through the point (- 9, 5) and is parallel to the line 2</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- 8 = 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84" type="#_x0000_t75" style="height:12pt;width:49.51pt">
                        <v:imagedata r:id="rId5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85" type="#_x0000_t75" style="height:21.75pt;width:57.76pt">
                        <v:imagedata r:id="rId6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86" type="#_x0000_t75" style="height:21.75pt;width:57.76pt">
                        <v:imagedata r:id="rId6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87" type="#_x0000_t75" style="height:21.75pt;width:51.76pt">
                        <v:imagedata r:id="rId6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088" type="#_x0000_t75" style="height:21.75pt;width:51.76pt">
                        <v:imagedata r:id="rId6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parallel to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-axis and 8 units below it.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89" type="#_x0000_t75" style="height:12pt;width:31.5pt">
                        <v:imagedata r:id="rId6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90" type="#_x0000_t75" style="height:12pt;width:32.25pt">
                        <v:imagedata r:id="rId6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91" type="#_x0000_t75" style="height:12pt;width:31.5pt">
                        <v:imagedata r:id="rId6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92" type="#_x0000_t75" style="height:12pt;width:30.75pt">
                        <v:imagedata r:id="rId6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093" type="#_x0000_t75" style="height:12pt;width:31.5pt">
                        <v:imagedata r:id="rId6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parallel to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-axis and 8 units left of it.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4" type="#_x0000_t75" style="height:9.75pt;width:30.75pt">
                        <v:imagedata r:id="rId6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5" type="#_x0000_t75" style="height:9.75pt;width:30.75pt">
                        <v:imagedata r:id="rId7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6" type="#_x0000_t75" style="height:9.75pt;width:30.75pt">
                        <v:imagedata r:id="rId7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7" type="#_x0000_t75" style="height:9.75pt;width:30.75pt">
                        <v:imagedata r:id="rId7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8" type="#_x0000_t75" style="height:9.75pt;width:30.75pt">
                        <v:imagedata r:id="rId7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Writing the equation </w:t>
            </w:r>
            <w:r>
              <w:rPr>
                <w:rStyle w:val="DefaultParagraphFont"/>
                <w:rFonts w:ascii="Times New Roman" w:eastAsia="Times New Roman" w:hAnsi="Times New Roman" w:cs="Times New Roman"/>
                <w:b w:val="0"/>
                <w:bCs w:val="0"/>
                <w:i w:val="0"/>
                <w:iCs w:val="0"/>
                <w:smallCaps w:val="0"/>
                <w:color w:val="000000"/>
                <w:position w:val="-1"/>
                <w:sz w:val="22"/>
                <w:szCs w:val="22"/>
                <w:bdr w:val="nil"/>
                <w:rtl w:val="0"/>
              </w:rPr>
              <w:pict>
                <v:shape id="_x0000_i1099" type="#_x0000_t75" style="height:12pt;width:60.76pt">
                  <v:imagedata r:id="rId7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slope intercept form, find the slope of the line.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100" type="#_x0000_t75" style="height:21.75pt;width:6.75pt">
                        <v:imagedata r:id="rId7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101" type="#_x0000_t75" style="height:21.75pt;width:11.25pt">
                        <v:imagedata r:id="rId7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102" type="#_x0000_t75" style="height:21.75pt;width:6.75pt">
                        <v:imagedata r:id="rId7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103" type="#_x0000_t75" style="height:21.75pt;width:6.75pt">
                        <v:imagedata r:id="rId7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104" type="#_x0000_t75" style="height:21.75pt;width:6.75pt">
                        <v:imagedata r:id="rId7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Writing the equation 3</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- 4</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 = 0 in the slope intercept form, find the slope of the line.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105" type="#_x0000_t75" style="height:24.75pt;width:5.25pt">
                        <v:imagedata r:id="rId8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106" type="#_x0000_t75" style="height:24.75pt;width:5.25pt">
                        <v:imagedata r:id="rId8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107" type="#_x0000_t75" style="height:24.75pt;width:5.25pt">
                        <v:imagedata r:id="rId8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3"/>
                    </w:rPr>
                    <w:pict>
                      <v:shape id="_x0000_i1108" type="#_x0000_t75" style="height:24.75pt;width:5.25pt">
                        <v:imagedata r:id="rId8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has slope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5 and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-intercept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09" type="#_x0000_t75" style="height:12pt;width:47.26pt">
                        <v:imagedata r:id="rId8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10" type="#_x0000_t75" style="height:12pt;width:47.26pt">
                        <v:imagedata r:id="rId8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11" type="#_x0000_t75" style="height:12pt;width:47.26pt">
                        <v:imagedata r:id="rId8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12" type="#_x0000_t75" style="height:12pt;width:47.26pt">
                        <v:imagedata r:id="rId8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13" type="#_x0000_t75" style="height:12pt;width:46.51pt">
                        <v:imagedata r:id="rId8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line that passes through the points (1, 3) and (4, 30).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14" type="#_x0000_t75" style="height:12pt;width:52.51pt">
                        <v:imagedata r:id="rId8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15" type="#_x0000_t75" style="height:12pt;width:47.26pt">
                        <v:imagedata r:id="rId9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16" type="#_x0000_t75" style="height:12pt;width:52.51pt">
                        <v:imagedata r:id="rId9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17" type="#_x0000_t75" style="height:12pt;width:47.26pt">
                        <v:imagedata r:id="rId9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18" type="#_x0000_t75" style="height:12pt;width:47.26pt">
                        <v:imagedata r:id="rId9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passes through the point (5, -8) and has the indicated slope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19" type="#_x0000_t75" style="height:12pt;width:48.01pt">
                        <v:imagedata r:id="rId9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20" type="#_x0000_t75" style="height:12pt;width:48.76pt">
                        <v:imagedata r:id="rId9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21" type="#_x0000_t75" style="height:12pt;width:48.01pt">
                        <v:imagedata r:id="rId9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22" type="#_x0000_t75" style="height:12pt;width:48.01pt">
                        <v:imagedata r:id="rId9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23" type="#_x0000_t75" style="height:12pt;width:48.01pt">
                        <v:imagedata r:id="rId9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horizontal line that passes through (-3, -5).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24" type="#_x0000_t75" style="height:12pt;width:31.5pt">
                        <v:imagedata r:id="rId9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25" type="#_x0000_t75" style="height:12pt;width:31.5pt">
                        <v:imagedata r:id="rId10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26" type="#_x0000_t75" style="height:12pt;width:31.5pt">
                        <v:imagedata r:id="rId10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27" type="#_x0000_t75" style="height:12pt;width:31.5pt">
                        <v:imagedata r:id="rId10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0"/>
                    </w:rPr>
                    <w:pict>
                      <v:shape id="_x0000_i1128" type="#_x0000_t75" style="height:12pt;width:31.5pt">
                        <v:imagedata r:id="rId10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vertical line that passes through (2, 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29" type="#_x0000_t75" style="height:9.75pt;width:21.75pt">
                        <v:imagedata r:id="rId10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30" type="#_x0000_t75" style="height:9.75pt;width:22.5pt">
                        <v:imagedata r:id="rId10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31" type="#_x0000_t75" style="height:9.75pt;width:21.75pt">
                        <v:imagedata r:id="rId10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32" type="#_x0000_t75" style="height:9.75pt;width:21pt">
                        <v:imagedata r:id="rId10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133" type="#_x0000_t75" style="height:9.75pt;width:21.75pt">
                        <v:imagedata r:id="rId10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line passing through the points (2,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(3, –7) is parallel to the line passing through the points (8, 9) and (–1,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+ 8), what is the value of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whether the line through each pair of points is perpendicular.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8),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 6)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–6),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(1, –1)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perpendicular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perpendicular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whether the line through each pair of points is parallel.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-1),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 –9)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5),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(-2, –4).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parallel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equation 5</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+ 7</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 if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decreases by 4 units, what is the corresponding change in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134" type="#_x0000_t75" style="height:21.75pt;width:11.25pt">
                        <v:imagedata r:id="rId10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135" type="#_x0000_t75" style="height:21.75pt;width:11.25pt">
                        <v:imagedata r:id="rId1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136" type="#_x0000_t75" style="height:21.75pt;width:11.25pt">
                        <v:imagedata r:id="rId1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137" type="#_x0000_t75" style="height:21.75pt;width:11.25pt">
                        <v:imagedata r:id="rId1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0"/>
                    </w:rPr>
                    <w:pict>
                      <v:shape id="_x0000_i1138" type="#_x0000_t75" style="height:21.75pt;width:11.25pt">
                        <v:imagedata r:id="rId11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slope of the line that passes through points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 and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+ 7).</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slope of the line that passes through points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39" type="#_x0000_t75" style="height:12.75pt;width:22.5pt">
                  <v:imagedata r:id="rId1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40" type="#_x0000_t75" style="height:12.75pt;width:22.5pt">
                  <v:imagedata r:id="rId11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slope of the line shown in the figure.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11"/>
              </w:rPr>
              <w:pict>
                <v:shape id="_x0000_i1141" type="#_x0000_t75" style="height:123pt;width:153pt">
                  <v:imagedata r:id="rId11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142" type="#_x0000_t75" style="height:17.25pt;width:6.75pt">
                        <v:imagedata r:id="rId1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143" type="#_x0000_t75" style="height:17.25pt;width:16.5pt">
                        <v:imagedata r:id="rId11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slope of the line shown in the figure.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112"/>
                <w:sz w:val="22"/>
                <w:szCs w:val="22"/>
                <w:bdr w:val="nil"/>
                <w:rtl w:val="0"/>
              </w:rPr>
              <w:pict>
                <v:shape id="_x0000_i1144" type="#_x0000_t75" style="height:123pt;width:153pt">
                  <v:imagedata r:id="rId11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145" type="#_x0000_t75" style="height:17.25pt;width:16.5pt">
                        <v:imagedata r:id="rId1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146" type="#_x0000_t75" style="height:17.25pt;width:6.75pt">
                        <v:imagedata r:id="rId12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graph of a line, which of the following statements is true?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112"/>
                <w:sz w:val="22"/>
                <w:szCs w:val="22"/>
                <w:bdr w:val="nil"/>
                <w:rtl w:val="0"/>
              </w:rPr>
              <w:pict>
                <v:shape id="_x0000_i1147" type="#_x0000_t75" style="height:123pt;width:153pt">
                  <v:imagedata r:id="rId12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line is negative, and its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line is negative, and its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is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line is positive, and its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is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line is positive, and its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the line is zero.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line passing through the points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1) and (5, 7) is parallel to the line passing through the points (1, 6) and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 3), what is the value of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the point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48" type="#_x0000_t75" style="height:12.75pt;width:38.26pt">
                  <v:imagedata r:id="rId12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lies on the line </w:t>
            </w:r>
            <w:r>
              <w:rPr>
                <w:rStyle w:val="DefaultParagraphFont"/>
                <w:rFonts w:ascii="Times New Roman" w:eastAsia="Times New Roman" w:hAnsi="Times New Roman" w:cs="Times New Roman"/>
                <w:b w:val="0"/>
                <w:bCs w:val="0"/>
                <w:i/>
                <w:iCs/>
                <w:smallCaps w:val="0"/>
                <w:color w:val="000000"/>
                <w:sz w:val="22"/>
                <w:szCs w:val="22"/>
                <w:bdr w:val="nil"/>
                <w:rtl w:val="0"/>
              </w:rPr>
              <w:t>kx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+ 10</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+ 4 = 0, find </w:t>
            </w: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37</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slope of the line shown in the figure.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112"/>
                <w:sz w:val="22"/>
                <w:szCs w:val="22"/>
                <w:bdr w:val="nil"/>
                <w:rtl w:val="0"/>
              </w:rPr>
              <w:pict>
                <v:shape id="_x0000_i1149" type="#_x0000_t75" style="height:123pt;width:153pt">
                  <v:imagedata r:id="rId12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-3</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line passing through the points (2,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(4, –3) is parallel to the line passing through the points (6, 5) and (1,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 what is the value of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a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-7</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slope of the line that passes through points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 and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slope of the line that passes through points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50" type="#_x0000_t75" style="height:12.75pt;width:22.5pt">
                  <v:imagedata r:id="rId12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51" type="#_x0000_t75" style="height:12.75pt;width:22.5pt">
                  <v:imagedata r:id="rId12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the intercept form of an equation of a line to find an equation of a line with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-intercept 9 and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10"/>
                    </w:rPr>
                    <w:pict>
                      <v:shape id="_x0000_i1152" type="#_x0000_t75" style="height:21.75pt;width:53.26pt">
                        <v:imagedata r:id="rId127"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slope of the line shown in the figure.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112"/>
                <w:sz w:val="22"/>
                <w:szCs w:val="22"/>
                <w:bdr w:val="nil"/>
                <w:rtl w:val="0"/>
              </w:rPr>
              <w:pict>
                <v:shape id="_x0000_i1153" type="#_x0000_t75" style="height:123pt;width:153pt">
                  <v:imagedata r:id="rId12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5"/>
                    </w:rPr>
                    <w:pict>
                      <v:shape id="_x0000_i1154" type="#_x0000_t75" style="height:17.25pt;width:7.5pt">
                        <v:imagedata r:id="rId129"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line that passes through the point (8, 6) and is perpendicular to the line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7</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+ 4</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- 7 = 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10"/>
                    </w:rPr>
                    <w:pict>
                      <v:shape id="_x0000_i1155" type="#_x0000_t75" style="height:21.75pt;width:48.76pt">
                        <v:imagedata r:id="rId130"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line that passes through the point (- 9, 9) and is parallel to the line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 = 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10"/>
                    </w:rPr>
                    <w:pict>
                      <v:shape id="_x0000_i1156" type="#_x0000_t75" style="height:21.75pt;width:44.26pt">
                        <v:imagedata r:id="rId131"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is parallel to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-axis and 7 units below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- 7</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has slope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4 and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-intercept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4</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line that passes through the points (9, 8) and (8,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0"/>
                    </w:rPr>
                    <w:pict>
                      <v:shape id="_x0000_i1157" type="#_x0000_t75" style="height:12pt;width:45.76pt">
                        <v:imagedata r:id="rId132"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an equation of the line that passes through the point (4, -8) and has the slope </w:t>
            </w:r>
            <w:r>
              <w:rPr>
                <w:rStyle w:val="DefaultParagraphFont"/>
                <w:rFonts w:ascii="Times New Roman" w:eastAsia="Times New Roman" w:hAnsi="Times New Roman" w:cs="Times New Roman"/>
                <w:b w:val="0"/>
                <w:bCs w:val="0"/>
                <w:i/>
                <w:iCs/>
                <w:smallCaps w:val="0"/>
                <w:color w:val="000000"/>
                <w:sz w:val="22"/>
                <w:szCs w:val="22"/>
                <w:bdr w:val="nil"/>
                <w:rtl w:val="0"/>
              </w:rPr>
              <w:t>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0"/>
                    </w:rPr>
                    <w:pict>
                      <v:shape id="_x0000_i1158" type="#_x0000_t75" style="height:12pt;width:48.01pt">
                        <v:imagedata r:id="rId97"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horizontal line that passes through (-1, -9).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whether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 1),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1), and C(4, 2) lie on a straight line. Answer </w:t>
            </w:r>
            <w:r>
              <w:rPr>
                <w:rStyle w:val="DefaultParagraphFont"/>
                <w:rFonts w:ascii="Times New Roman" w:eastAsia="Times New Roman" w:hAnsi="Times New Roman" w:cs="Times New Roman"/>
                <w:b w:val="0"/>
                <w:bCs w:val="0"/>
                <w:i/>
                <w:iCs/>
                <w:smallCaps w:val="0"/>
                <w:color w:val="000000"/>
                <w:sz w:val="22"/>
                <w:szCs w:val="22"/>
                <w:bdr w:val="nil"/>
                <w:rtl w:val="0"/>
              </w:rPr>
              <w:t>yes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no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slope of the line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negative, then the slope of a line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perpendicular to </w:t>
            </w:r>
            <w:r>
              <w:rPr>
                <w:rStyle w:val="DefaultParagraphFont"/>
                <w:rFonts w:ascii="Times New Roman" w:eastAsia="Times New Roman" w:hAnsi="Times New Roman" w:cs="Times New Roman"/>
                <w:b w:val="0"/>
                <w:bCs w:val="0"/>
                <w:i/>
                <w:iCs/>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may be </w:t>
            </w:r>
            <w:r>
              <w:rPr>
                <w:rStyle w:val="DefaultParagraphFont"/>
                <w:rFonts w:ascii="Times New Roman" w:eastAsia="Times New Roman" w:hAnsi="Times New Roman" w:cs="Times New Roman"/>
                <w:b w:val="0"/>
                <w:bCs w:val="0"/>
                <w:i/>
                <w:iCs/>
                <w:smallCaps w:val="0"/>
                <w:color w:val="000000"/>
                <w:sz w:val="22"/>
                <w:szCs w:val="22"/>
                <w:bdr w:val="nil"/>
                <w:rtl w:val="0"/>
              </w:rPr>
              <w:t>positive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negative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whether the points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 6),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–4),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(9, –24) lie on a straight line. Answer </w:t>
            </w:r>
            <w:r>
              <w:rPr>
                <w:rStyle w:val="DefaultParagraphFont"/>
                <w:rFonts w:ascii="Times New Roman" w:eastAsia="Times New Roman" w:hAnsi="Times New Roman" w:cs="Times New Roman"/>
                <w:b w:val="0"/>
                <w:bCs w:val="0"/>
                <w:i/>
                <w:iCs/>
                <w:smallCaps w:val="0"/>
                <w:color w:val="000000"/>
                <w:sz w:val="22"/>
                <w:szCs w:val="22"/>
                <w:bdr w:val="nil"/>
                <w:rtl w:val="0"/>
              </w:rPr>
              <w:t>yes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no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whether the line through each pair of points is perpendicular. Answer </w:t>
            </w:r>
            <w:r>
              <w:rPr>
                <w:rStyle w:val="DefaultParagraphFont"/>
                <w:rFonts w:ascii="Times New Roman" w:eastAsia="Times New Roman" w:hAnsi="Times New Roman" w:cs="Times New Roman"/>
                <w:b w:val="0"/>
                <w:bCs w:val="0"/>
                <w:i/>
                <w:iCs/>
                <w:smallCaps w:val="0"/>
                <w:color w:val="000000"/>
                <w:sz w:val="22"/>
                <w:szCs w:val="22"/>
                <w:bdr w:val="nil"/>
                <w:rtl w:val="0"/>
              </w:rPr>
              <w:t>perpendicular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not perpendicular.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A(3, 10), B(9, 7) and C(–2, –13), D(2, –4)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perpendicular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Determine whether the line through each pair of points is parallel. Answer </w:t>
            </w:r>
            <w:r>
              <w:rPr>
                <w:rStyle w:val="DefaultParagraphFont"/>
                <w:rFonts w:ascii="Times New Roman" w:eastAsia="Times New Roman" w:hAnsi="Times New Roman" w:cs="Times New Roman"/>
                <w:b w:val="0"/>
                <w:bCs w:val="0"/>
                <w:i/>
                <w:iCs/>
                <w:smallCaps w:val="0"/>
                <w:color w:val="000000"/>
                <w:sz w:val="22"/>
                <w:szCs w:val="22"/>
                <w:bdr w:val="nil"/>
                <w:rtl w:val="0"/>
              </w:rPr>
              <w:t>parallel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not parallel.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-3),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–9) and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5),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(-1,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parallel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the statement with one of the graphs.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Choose the correct letter for each question.</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5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the line is undefined.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line is positive, and its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is positive.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slope of the line is positive, and its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-intercept is negative.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slope of the line is zero.</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position w:val="-111"/>
              </w:rPr>
              <w:pict>
                <v:shape id="_x0000_i1159" type="#_x0000_t75" style="height:123pt;width:123pt">
                  <v:imagedata r:id="rId13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position w:val="-111"/>
              </w:rPr>
              <w:pict>
                <v:shape id="_x0000_i1160" type="#_x0000_t75" style="height:123pt;width:123pt">
                  <v:imagedata r:id="rId13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position w:val="-111"/>
              </w:rPr>
              <w:pict>
                <v:shape id="_x0000_i1161" type="#_x0000_t75" style="height:123pt;width:123pt">
                  <v:imagedata r:id="rId13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position w:val="-111"/>
              </w:rPr>
              <w:pict>
                <v:shape id="_x0000_i1162" type="#_x0000_t75" style="height:123pt;width:123pt">
                  <v:imagedata r:id="rId13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p>
      <w:pPr>
        <w:bidi w:val="0"/>
        <w:spacing w:after="75"/>
        <w:jc w:val="left"/>
      </w:pPr>
    </w:p>
    <w:sectPr>
      <w:headerReference w:type="default" r:id="rId137"/>
      <w:footerReference w:type="default" r:id="rId138"/>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Section 1.4: Straight Lines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00" Type="http://schemas.openxmlformats.org/officeDocument/2006/relationships/image" Target="media/image97.png" /><Relationship Id="rId101" Type="http://schemas.openxmlformats.org/officeDocument/2006/relationships/image" Target="media/image98.png" /><Relationship Id="rId102" Type="http://schemas.openxmlformats.org/officeDocument/2006/relationships/image" Target="media/image99.png" /><Relationship Id="rId103" Type="http://schemas.openxmlformats.org/officeDocument/2006/relationships/image" Target="media/image100.png" /><Relationship Id="rId104" Type="http://schemas.openxmlformats.org/officeDocument/2006/relationships/image" Target="media/image101.png" /><Relationship Id="rId105" Type="http://schemas.openxmlformats.org/officeDocument/2006/relationships/image" Target="media/image102.png" /><Relationship Id="rId106" Type="http://schemas.openxmlformats.org/officeDocument/2006/relationships/image" Target="media/image103.png" /><Relationship Id="rId107" Type="http://schemas.openxmlformats.org/officeDocument/2006/relationships/image" Target="media/image104.png" /><Relationship Id="rId108" Type="http://schemas.openxmlformats.org/officeDocument/2006/relationships/image" Target="media/image105.png" /><Relationship Id="rId109" Type="http://schemas.openxmlformats.org/officeDocument/2006/relationships/image" Target="media/image106.png" /><Relationship Id="rId11" Type="http://schemas.openxmlformats.org/officeDocument/2006/relationships/image" Target="media/image8.png" /><Relationship Id="rId110" Type="http://schemas.openxmlformats.org/officeDocument/2006/relationships/image" Target="media/image107.png" /><Relationship Id="rId111" Type="http://schemas.openxmlformats.org/officeDocument/2006/relationships/image" Target="media/image108.png" /><Relationship Id="rId112" Type="http://schemas.openxmlformats.org/officeDocument/2006/relationships/image" Target="media/image109.png" /><Relationship Id="rId113" Type="http://schemas.openxmlformats.org/officeDocument/2006/relationships/image" Target="media/image110.png" /><Relationship Id="rId114" Type="http://schemas.openxmlformats.org/officeDocument/2006/relationships/image" Target="media/image111.png" /><Relationship Id="rId115" Type="http://schemas.openxmlformats.org/officeDocument/2006/relationships/image" Target="media/image112.png" /><Relationship Id="rId116" Type="http://schemas.openxmlformats.org/officeDocument/2006/relationships/image" Target="media/image113.png" /><Relationship Id="rId117" Type="http://schemas.openxmlformats.org/officeDocument/2006/relationships/image" Target="media/image114.png" /><Relationship Id="rId118" Type="http://schemas.openxmlformats.org/officeDocument/2006/relationships/image" Target="media/image115.png" /><Relationship Id="rId119" Type="http://schemas.openxmlformats.org/officeDocument/2006/relationships/image" Target="media/image116.png" /><Relationship Id="rId12" Type="http://schemas.openxmlformats.org/officeDocument/2006/relationships/image" Target="media/image9.png" /><Relationship Id="rId120" Type="http://schemas.openxmlformats.org/officeDocument/2006/relationships/image" Target="media/image117.png" /><Relationship Id="rId121" Type="http://schemas.openxmlformats.org/officeDocument/2006/relationships/image" Target="media/image118.png" /><Relationship Id="rId122" Type="http://schemas.openxmlformats.org/officeDocument/2006/relationships/image" Target="media/image119.png" /><Relationship Id="rId123" Type="http://schemas.openxmlformats.org/officeDocument/2006/relationships/image" Target="media/image120.png" /><Relationship Id="rId124" Type="http://schemas.openxmlformats.org/officeDocument/2006/relationships/image" Target="media/image121.png" /><Relationship Id="rId125" Type="http://schemas.openxmlformats.org/officeDocument/2006/relationships/image" Target="media/image122.png" /><Relationship Id="rId126" Type="http://schemas.openxmlformats.org/officeDocument/2006/relationships/image" Target="media/image123.png" /><Relationship Id="rId127" Type="http://schemas.openxmlformats.org/officeDocument/2006/relationships/image" Target="media/image124.png" /><Relationship Id="rId128" Type="http://schemas.openxmlformats.org/officeDocument/2006/relationships/image" Target="media/image125.png" /><Relationship Id="rId129" Type="http://schemas.openxmlformats.org/officeDocument/2006/relationships/image" Target="media/image126.png" /><Relationship Id="rId13" Type="http://schemas.openxmlformats.org/officeDocument/2006/relationships/image" Target="media/image10.png" /><Relationship Id="rId130" Type="http://schemas.openxmlformats.org/officeDocument/2006/relationships/image" Target="media/image127.png" /><Relationship Id="rId131" Type="http://schemas.openxmlformats.org/officeDocument/2006/relationships/image" Target="media/image128.png" /><Relationship Id="rId132" Type="http://schemas.openxmlformats.org/officeDocument/2006/relationships/image" Target="media/image129.png" /><Relationship Id="rId133" Type="http://schemas.openxmlformats.org/officeDocument/2006/relationships/image" Target="media/image130.png" /><Relationship Id="rId134" Type="http://schemas.openxmlformats.org/officeDocument/2006/relationships/image" Target="media/image131.png" /><Relationship Id="rId135" Type="http://schemas.openxmlformats.org/officeDocument/2006/relationships/image" Target="media/image132.png" /><Relationship Id="rId136" Type="http://schemas.openxmlformats.org/officeDocument/2006/relationships/image" Target="media/image133.png" /><Relationship Id="rId137" Type="http://schemas.openxmlformats.org/officeDocument/2006/relationships/header" Target="header1.xml" /><Relationship Id="rId138" Type="http://schemas.openxmlformats.org/officeDocument/2006/relationships/footer" Target="footer1.xml" /><Relationship Id="rId139" Type="http://schemas.openxmlformats.org/officeDocument/2006/relationships/styles" Target="styles.xml"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image" Target="media/image82.png" /><Relationship Id="rId86" Type="http://schemas.openxmlformats.org/officeDocument/2006/relationships/image" Target="media/image83.png" /><Relationship Id="rId87" Type="http://schemas.openxmlformats.org/officeDocument/2006/relationships/image" Target="media/image84.png" /><Relationship Id="rId88" Type="http://schemas.openxmlformats.org/officeDocument/2006/relationships/image" Target="media/image85.png" /><Relationship Id="rId89" Type="http://schemas.openxmlformats.org/officeDocument/2006/relationships/image" Target="media/image86.png" /><Relationship Id="rId9" Type="http://schemas.openxmlformats.org/officeDocument/2006/relationships/image" Target="media/image6.png" /><Relationship Id="rId90" Type="http://schemas.openxmlformats.org/officeDocument/2006/relationships/image" Target="media/image87.png" /><Relationship Id="rId91" Type="http://schemas.openxmlformats.org/officeDocument/2006/relationships/image" Target="media/image88.png" /><Relationship Id="rId92" Type="http://schemas.openxmlformats.org/officeDocument/2006/relationships/image" Target="media/image89.png" /><Relationship Id="rId93" Type="http://schemas.openxmlformats.org/officeDocument/2006/relationships/image" Target="media/image90.png" /><Relationship Id="rId94" Type="http://schemas.openxmlformats.org/officeDocument/2006/relationships/image" Target="media/image91.png" /><Relationship Id="rId95" Type="http://schemas.openxmlformats.org/officeDocument/2006/relationships/image" Target="media/image92.png" /><Relationship Id="rId96" Type="http://schemas.openxmlformats.org/officeDocument/2006/relationships/image" Target="media/image93.png" /><Relationship Id="rId97" Type="http://schemas.openxmlformats.org/officeDocument/2006/relationships/image" Target="media/image94.png" /><Relationship Id="rId98" Type="http://schemas.openxmlformats.org/officeDocument/2006/relationships/image" Target="media/image95.png" /><Relationship Id="rId99" Type="http://schemas.openxmlformats.org/officeDocument/2006/relationships/image" Target="media/image9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1.4: Straight Lines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