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22.5pt;width:24.7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a solution of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27" type="#_x0000_t75" style="height:21pt;width:47.25pt">
                  <v:imagedata r:id="rId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028" type="#_x0000_t75" style="height:12pt;width:23.2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a solution of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29" type="#_x0000_t75" style="height:21pt;width:66.75pt">
                  <v:imagedata r:id="rId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value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030" type="#_x0000_t75" style="height:12pt;width:27.7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a solution of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31" type="#_x0000_t75" style="height:37.5pt;width:51pt">
                  <v:imagedata r:id="rId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key numbers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2" type="#_x0000_t75" style="height:21pt;width:55.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24.75pt;width:11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0, 51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0, –49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24.75pt;width:11.25pt">
                        <v:imagedata r:id="rId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4:17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key numbers of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5" type="#_x0000_t75" style="height:31.5pt;width:46.5pt">
                  <v:imagedata r:id="rId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–6,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6, 7, 1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–6, 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6, 7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 –7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9/24/2014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36" type="#_x0000_t75" style="height:21pt;width:27.75pt">
                  <v:imagedata r:id="rId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37" type="#_x0000_t75" style="height:18pt;width:33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38" type="#_x0000_t75" style="height:1in;width:3in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39" type="#_x0000_t75" style="height:15pt;width:31.5pt">
                        <v:imagedata r:id="rId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40" type="#_x0000_t75" style="height:1in;width:3in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41" type="#_x0000_t75" style="height:15pt;width:31.5pt">
                        <v:imagedata r:id="rId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42" type="#_x0000_t75" style="height:1in;width:3in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3" type="#_x0000_t75" style="height:15pt;width:30.75pt">
                        <v:imagedata r:id="rId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44" type="#_x0000_t75" style="height:1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45" type="#_x0000_t75" style="height:15pt;width:45.7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46" type="#_x0000_t75" style="height:1in;width:3in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47" type="#_x0000_t75" style="height:21pt;width:27.75pt">
                  <v:imagedata r:id="rId2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48" type="#_x0000_t75" style="height:15pt;width:31.5pt">
                        <v:imagedata r:id="rId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49" type="#_x0000_t75" style="height:1in;width:3in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050" type="#_x0000_t75" style="height:18pt;width:33pt">
                        <v:imagedata r:id="rId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51" type="#_x0000_t75" style="height:1in;width:3in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52" type="#_x0000_t75" style="height:15pt;width:28.5pt">
                        <v:imagedata r:id="rId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53" type="#_x0000_t75" style="height:1in;width:3in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54" type="#_x0000_t75" style="height:15pt;width:28.5pt">
                        <v:imagedata r:id="rId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55" type="#_x0000_t75" style="height:1in;width:3in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56" type="#_x0000_t75" style="height:15pt;width:42.75pt">
                        <v:imagedata r:id="rId2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57" type="#_x0000_t75" style="height:1in;width:3in">
                        <v:imagedata r:id="rId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058" type="#_x0000_t75" style="height:19.5pt;width:52.5pt">
                  <v:imagedata r:id="rId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59" type="#_x0000_t75" style="height:15pt;width:55.5pt">
                        <v:imagedata r:id="rId3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60" type="#_x0000_t75" style="height:1in;width:4in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61" type="#_x0000_t75" style="height:15pt;width:91.5pt">
                        <v:imagedata r:id="rId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62" type="#_x0000_t75" style="height:1in;width:4in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63" type="#_x0000_t75" style="height:18pt;width:91.5pt">
                        <v:imagedata r:id="rId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64" type="#_x0000_t75" style="height:1in;width:4in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65" type="#_x0000_t75" style="height:18pt;width:22.5pt">
                        <v:imagedata r:id="rId3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66" type="#_x0000_t75" style="height:1in;width:4in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67" type="#_x0000_t75" style="height:18pt;width:24pt">
                        <v:imagedata r:id="rId4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68" type="#_x0000_t75" style="height:1in;width:4in">
                        <v:imagedata r:id="rId4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69" type="#_x0000_t75" style="height:21pt;width:72.75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0" type="#_x0000_t75" style="height:15pt;width:36pt">
                        <v:imagedata r:id="rId4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71" type="#_x0000_t75" style="height:1in;width:5in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2" type="#_x0000_t75" style="height:15pt;width:45pt">
                        <v:imagedata r:id="rId4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73" type="#_x0000_t75" style="height:1in;width:5in">
                        <v:imagedata r:id="rId4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4" type="#_x0000_t75" style="height:15pt;width:36pt">
                        <v:imagedata r:id="rId4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75" type="#_x0000_t75" style="height:1in;width:5in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6" type="#_x0000_t75" style="height:15pt;width:46.5pt">
                        <v:imagedata r:id="rId4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77" type="#_x0000_t75" style="height:1in;width:5in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78" type="#_x0000_t75" style="height:15pt;width:36pt">
                        <v:imagedata r:id="rId5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79" type="#_x0000_t75" style="height:1in;width:5in">
                        <v:imagedata r:id="rId5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80" type="#_x0000_t75" style="height:21pt;width:50.25pt">
                  <v:imagedata r:id="rId5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81" type="#_x0000_t75" style="height:15pt;width:31.5pt">
                        <v:imagedata r:id="rId5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82" type="#_x0000_t75" style="height:1in;width:5in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3" type="#_x0000_t75" style="height:18pt;width:30pt">
                        <v:imagedata r:id="rId5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84" type="#_x0000_t75" style="height:1in;width:5in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85" type="#_x0000_t75" style="height:18pt;width:90pt">
                        <v:imagedata r:id="rId5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86" type="#_x0000_t75" style="height:1in;width:5in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87" type="#_x0000_t75" style="height:15pt;width:91.5pt">
                        <v:imagedata r:id="rId6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88" type="#_x0000_t75" style="height:1in;width:5in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89" type="#_x0000_t75" style="height:15pt;width:33pt">
                        <v:imagedata r:id="rId6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90" type="#_x0000_t75" style="height:1in;width:5in">
                        <v:imagedata r:id="rId6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091" type="#_x0000_t75" style="height:21pt;width:50.25pt">
                  <v:imagedata r:id="rId6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2" type="#_x0000_t75" style="height:15pt;width:97.5pt">
                        <v:imagedata r:id="rId6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93" type="#_x0000_t75" style="height:1in;width:5in">
                        <v:imagedata r:id="rId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94" type="#_x0000_t75" style="height:15pt;width:108pt">
                        <v:imagedata r:id="rId6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95" type="#_x0000_t75" style="height:1in;width:5in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96" type="#_x0000_t75" style="height:15pt;width:91.5pt">
                        <v:imagedata r:id="rId6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97" type="#_x0000_t75" style="height:1in;width:5in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98" type="#_x0000_t75" style="height:18pt;width:28.5pt">
                        <v:imagedata r:id="rId7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099" type="#_x0000_t75" style="height:1in;width:5in">
                        <v:imagedata r:id="rId7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0" type="#_x0000_t75" style="height:18pt;width:30pt">
                        <v:imagedata r:id="rId7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01" type="#_x0000_t75" style="height:1in;width:5in">
                        <v:imagedata r:id="rId7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2" type="#_x0000_t75" style="height:21pt;width:56.25pt">
                  <v:imagedata r:id="rId7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03" type="#_x0000_t75" style="height:15pt;width:102pt">
                        <v:imagedata r:id="rId7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04" type="#_x0000_t75" style="height:1in;width:5in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05" type="#_x0000_t75" style="height:15pt;width:102pt">
                        <v:imagedata r:id="rId7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06" type="#_x0000_t75" style="height:1in;width:5in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7" type="#_x0000_t75" style="height:18pt;width:31.5pt">
                        <v:imagedata r:id="rId8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08" type="#_x0000_t75" style="height:1in;width:5in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09" type="#_x0000_t75" style="height:18pt;width:33pt">
                        <v:imagedata r:id="rId8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10" type="#_x0000_t75" style="height:1in;width:5in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1" type="#_x0000_t75" style="height:15pt;width:91.5pt">
                        <v:imagedata r:id="rId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12" type="#_x0000_t75" style="height:1in;width:5in">
                        <v:imagedata r:id="rId8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13" type="#_x0000_t75" style="height:21pt;width:72.75pt">
                  <v:imagedata r:id="rId8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14" type="#_x0000_t75" style="height:15pt;width:108pt">
                        <v:imagedata r:id="rId8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15" type="#_x0000_t75" style="height:1in;width:5in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6" type="#_x0000_t75" style="height:15pt;width:108pt">
                        <v:imagedata r:id="rId8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17" type="#_x0000_t75" style="height:1in;width:5in">
                        <v:imagedata r:id="rId9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18" type="#_x0000_t75" style="height:15pt;width:97.5pt">
                        <v:imagedata r:id="rId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19" type="#_x0000_t75" style="height:1in;width:5in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20" type="#_x0000_t75" style="height:18pt;width:31.5pt">
                        <v:imagedata r:id="rId9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21" type="#_x0000_t75" style="height:1in;width:5in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22" type="#_x0000_t75" style="height:18pt;width:33pt">
                        <v:imagedata r:id="rId9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23" type="#_x0000_t75" style="height:1in;width:5in">
                        <v:imagedata r:id="rId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2:43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24" type="#_x0000_t75" style="height:21pt;width:93.75pt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25" type="#_x0000_t75" style="height:15pt;width:45.75pt">
                        <v:imagedata r:id="rId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26" type="#_x0000_t75" style="height:1in;width:5in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27" type="#_x0000_t75" style="height:15pt;width:45.75pt">
                        <v:imagedata r:id="rId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28" type="#_x0000_t75" style="height:1in;width:5in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29" type="#_x0000_t75" style="height:18pt;width:32.25pt">
                        <v:imagedata r:id="rId10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30" type="#_x0000_t75" style="height:1in;width:5in">
                        <v:imagedata r:id="rId1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31" type="#_x0000_t75" style="height:15pt;width:32.25pt">
                        <v:imagedata r:id="rId1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32" type="#_x0000_t75" style="height:1in;width:5in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33" type="#_x0000_t75" style="height:18pt;width:24pt">
                        <v:imagedata r:id="rId10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34" type="#_x0000_t75" style="height:1in;width:5in">
                        <v:imagedata r:id="rId10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35" type="#_x0000_t75" style="height:21pt;width:81.75pt">
                  <v:imagedata r:id="rId1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36" type="#_x0000_t75" style="height:15pt;width:83.25pt">
                        <v:imagedata r:id="rId10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37" type="#_x0000_t75" style="height:1in;width:5in">
                        <v:imagedata r:id="rId1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38" type="#_x0000_t75" style="height:15pt;width:83.25pt">
                        <v:imagedata r:id="rId11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39" type="#_x0000_t75" style="height:1in;width:5in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40" type="#_x0000_t75" style="height:18pt;width:80.25pt">
                        <v:imagedata r:id="rId11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41" type="#_x0000_t75" style="height:1in;width:5in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42" type="#_x0000_t75" style="height:15pt;width:81.75pt">
                        <v:imagedata r:id="rId11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43" type="#_x0000_t75" style="height:1in;width:5in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44" type="#_x0000_t75" style="height:18pt;width:84pt">
                        <v:imagedata r:id="rId11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45" type="#_x0000_t75" style="height:1in;width:5in">
                        <v:imagedata r:id="rId1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3:30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46" type="#_x0000_t75" style="height:21pt;width:84pt">
                  <v:imagedata r:id="rId1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47" type="#_x0000_t75" style="height:15pt;width:24.75pt">
                        <v:imagedata r:id="rId1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48" type="#_x0000_t75" style="height:1in;width:4in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9" type="#_x0000_t75" style="height:31.5pt;width:32.25pt">
                        <v:imagedata r:id="rId12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50" type="#_x0000_t75" style="height:1in;width:4in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1" type="#_x0000_t75" style="height:31.5pt;width:38.25pt">
                        <v:imagedata r:id="rId12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52" type="#_x0000_t75" style="height:1in;width:4in">
                        <v:imagedata r:id="rId1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53" type="#_x0000_t75" style="height:31.5pt;width:42.75pt">
                        <v:imagedata r:id="rId12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54" type="#_x0000_t75" style="height:1in;width:4in">
                        <v:imagedata r:id="rId1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5" type="#_x0000_t75" style="height:15pt;width:35.25pt">
                        <v:imagedata r:id="rId12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56" type="#_x0000_t75" style="height:1in;width:4in">
                        <v:imagedata r:id="rId12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57" type="#_x0000_t75" style="height:21pt;width:66.75pt">
                  <v:imagedata r:id="rId1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"/>
              <w:gridCol w:w="147"/>
              <w:gridCol w:w="10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58" type="#_x0000_t75" style="height:15pt;width:42.75pt">
                        <v:imagedata r:id="rId1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59" type="#_x0000_t75" style="height:1in;width:8in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0" type="#_x0000_t75" style="height:15pt;width:32.25pt">
                        <v:imagedata r:id="rId13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61" type="#_x0000_t75" style="height:1in;width:8in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2" type="#_x0000_t75" style="height:15pt;width:32.25pt">
                        <v:imagedata r:id="rId13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63" type="#_x0000_t75" style="height:1in;width:8in">
                        <v:imagedata r:id="rId1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64" type="#_x0000_t75" style="height:15pt;width:42.75pt">
                        <v:imagedata r:id="rId13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65" type="#_x0000_t75" style="height:1in;width:8in">
                        <v:imagedata r:id="rId1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166" type="#_x0000_t75" style="height:1in;width:8in">
                        <v:imagedata r:id="rId13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write the solution set in interval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67" type="#_x0000_t75" style="height:21pt;width:61.5pt">
                  <v:imagedata r:id="rId1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68" type="#_x0000_t75" style="height:16.5pt;width:68.25pt">
                        <v:imagedata r:id="rId1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170" type="#_x0000_t75" style="height:15pt;width:23.2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71" type="#_x0000_t75" style="height:16.5pt;width:12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172" type="#_x0000_t75" style="height:16.5pt;width:67.5pt">
                        <v:imagedata r:id="rId1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173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174" type="#_x0000_t75" style="height:15pt;width:23.2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75" type="#_x0000_t75" style="height:15pt;width:13.5pt">
                        <v:imagedata r:id="rId145" o:title=""/>
                      </v:shape>
                    </w:pict>
                  </w:r>
                  <w:r>
                    <w:rPr>
                      <w:position w:val="-13"/>
                    </w:rPr>
                    <w:pict>
                      <v:shape id="_x0000_i1176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position w:val="-12"/>
                    </w:rPr>
                    <w:pict>
                      <v:shape id="_x0000_i1177" type="#_x0000_t75" style="height:15pt;width:23.25pt">
                        <v:imagedata r:id="rId1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78" type="#_x0000_t75" style="height:15pt;width:15.75pt">
                        <v:imagedata r:id="rId146" o:title=""/>
                      </v:shape>
                    </w:pict>
                  </w:r>
                  <w:r>
                    <w:rPr>
                      <w:position w:val="-13"/>
                    </w:rPr>
                    <w:pict>
                      <v:shape id="_x0000_i1179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position w:val="-3"/>
                    </w:rPr>
                    <w:pict>
                      <v:shape id="_x0000_i1180" type="#_x0000_t75" style="height:15pt;width:3.75pt">
                        <v:imagedata r:id="rId1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write the solution set in interval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1" type="#_x0000_t75" style="height:21pt;width:66pt">
                  <v:imagedata r:id="rId1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82" type="#_x0000_t75" style="height:15pt;width:33pt">
                        <v:imagedata r:id="rId1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83" type="#_x0000_t75" style="height:15pt;width:55.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84" type="#_x0000_t75" style="height:15pt;width:44.25pt">
                        <v:imagedata r:id="rId1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85" type="#_x0000_t75" style="height:15pt;width:44.25pt">
                        <v:imagedata r:id="rId1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86" type="#_x0000_t75" style="height:15pt;width:47.25pt">
                        <v:imagedata r:id="rId1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write the solution set in interval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87" type="#_x0000_t75" style="height:21pt;width:56.25pt">
                  <v:imagedata r:id="rId1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88" type="#_x0000_t75" style="height:16.5pt;width:83.2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89" type="#_x0000_t75" style="height:16.5pt;width:83.25pt">
                        <v:imagedata r:id="rId1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90" type="#_x0000_t75" style="height:16.5pt;width:88.5pt">
                        <v:imagedata r:id="rId1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91" type="#_x0000_t75" style="height:15pt;width:49.5pt">
                        <v:imagedata r:id="rId1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192" type="#_x0000_t75" style="height:16.5pt;width:83.25pt">
                        <v:imagedata r:id="rId1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write the solution set in interval notation.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93" type="#_x0000_t75" style="height:21pt;width:57.75pt">
                  <v:imagedata r:id="rId1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4" type="#_x0000_t75" style="height:15pt;width:47.25pt">
                        <v:imagedata r:id="rId1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95" type="#_x0000_t75" style="height:15pt;width:55.5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196" type="#_x0000_t75" style="height:18pt;width:59.25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7" type="#_x0000_t75" style="height:15pt;width:36.75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198" type="#_x0000_t75" style="height:15pt;width:47.25pt">
                        <v:imagedata r:id="rId1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4:44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99" type="#_x0000_t75" style="height:31.5pt;width:84.75pt">
                  <v:imagedata r:id="rId1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00" type="#_x0000_t75" style="height:15pt;width:25.5pt">
                  <v:imagedata r:id="rId1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1" type="#_x0000_t75" style="height:180pt;width:180pt">
                        <v:imagedata r:id="rId16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02" type="#_x0000_t75" style="height:13.5pt;width:46.5pt">
                        <v:imagedata r:id="rId16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3" type="#_x0000_t75" style="height:180pt;width:180pt">
                        <v:imagedata r:id="rId17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204" type="#_x0000_t75" style="height:19.5pt;width:132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5" type="#_x0000_t75" style="height:180pt;width:180pt">
                        <v:imagedata r:id="rId17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206" type="#_x0000_t75" style="height:19.5pt;width:144.75pt">
                        <v:imagedata r:id="rId17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7" type="#_x0000_t75" style="height:180pt;width:180pt">
                        <v:imagedata r:id="rId17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208" type="#_x0000_t75" style="height:19.5pt;width:166.5pt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09" type="#_x0000_t75" style="height:180pt;width:180pt">
                        <v:imagedata r:id="rId17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210" type="#_x0000_t75" style="height:19.5pt;width:153pt">
                        <v:imagedata r:id="rId17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6:52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graph the equation. Use the graph to approximate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11" type="#_x0000_t75" style="height:21pt;width:102pt">
                  <v:imagedata r:id="rId17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212" type="#_x0000_t75" style="height:15pt;width:25.5pt">
                  <v:imagedata r:id="rId1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13" type="#_x0000_t75" style="height:180pt;width:180pt">
                        <v:imagedata r:id="rId1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214" type="#_x0000_t75" style="height:27pt;width:51pt">
                        <v:imagedata r:id="rId18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15" type="#_x0000_t75" style="height:180pt;width:180pt">
                        <v:imagedata r:id="rId1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216" type="#_x0000_t75" style="height:27pt;width:1in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17" type="#_x0000_t75" style="height:180pt;width:180pt">
                        <v:imagedata r:id="rId1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218" type="#_x0000_t75" style="height:27pt;width:61.5pt">
                        <v:imagedata r:id="rId18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19" type="#_x0000_t75" style="height:180pt;width:180pt">
                        <v:imagedata r:id="rId1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220" type="#_x0000_t75" style="height:27pt;width:1in">
                        <v:imagedata r:id="rId1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221" type="#_x0000_t75" style="height:180pt;width:180pt">
                        <v:imagedata r:id="rId18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222" type="#_x0000_t75" style="height:27pt;width:51pt">
                        <v:imagedata r:id="rId180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1.8.40a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7:37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23" type="#_x0000_t75" style="height:31.5pt;width:52.5pt">
                  <v:imagedata r:id="rId1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224" type="#_x0000_t75" style="height:37.5pt;width:105pt">
                        <v:imagedata r:id="rId1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25" type="#_x0000_t75" style="height:1in;width:3in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26" type="#_x0000_t75" style="height:18pt;width:51pt">
                        <v:imagedata r:id="rId1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27" type="#_x0000_t75" style="height:1in;width:3in">
                        <v:imagedata r:id="rId1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28" type="#_x0000_t75" style="height:37.5pt;width:30pt">
                        <v:imagedata r:id="rId1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29" type="#_x0000_t75" style="height:1in;width:3in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230" type="#_x0000_t75" style="height:37.5pt;width:105pt">
                        <v:imagedata r:id="rId19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31" type="#_x0000_t75" style="height:1in;width:3in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232" type="#_x0000_t75" style="height:22.5pt;width:109.5pt">
                        <v:imagedata r:id="rId1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33" type="#_x0000_t75" style="height:1in;width:3in">
                        <v:imagedata r:id="rId19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8:37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34" type="#_x0000_t75" style="height:31.5pt;width:58.5pt">
                  <v:imagedata r:id="rId1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6"/>
                      <w:szCs w:val="36"/>
                      <w:bdr w:val="nil"/>
                      <w:rtl w:val="0"/>
                    </w:rPr>
                    <w:t>(</w:t>
                  </w:r>
                  <w:r>
                    <w:rPr>
                      <w:position w:val="-20"/>
                    </w:rPr>
                    <w:pict>
                      <v:shape id="_x0000_i1235" type="#_x0000_t75" style="height:31.5pt;width:51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6"/>
                      <w:szCs w:val="36"/>
                      <w:bdr w:val="nil"/>
                      <w:rtl w:val="0"/>
                    </w:rPr>
                    <w:t xml:space="preserve">]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36"/>
                      <w:szCs w:val="36"/>
                      <w:bdr w:val="nil"/>
                      <w:rtl w:val="0"/>
                    </w:rPr>
                    <w:pict>
                      <v:shape id="_x0000_i1236" type="#_x0000_t75" style="height:16.5pt;width:54.75pt">
                        <v:imagedata r:id="rId20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37" type="#_x0000_t75" style="height:1in;width:5in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6"/>
                      <w:szCs w:val="36"/>
                      <w:bdr w:val="nil"/>
                      <w:rtl w:val="0"/>
                    </w:rPr>
                    <w:t>(</w:t>
                  </w:r>
                  <w:r>
                    <w:rPr>
                      <w:position w:val="-20"/>
                    </w:rPr>
                    <w:pict>
                      <v:shape id="_x0000_i1238" type="#_x0000_t75" style="height:31.5pt;width:51pt">
                        <v:imagedata r:id="rId1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6"/>
                      <w:szCs w:val="36"/>
                      <w:bdr w:val="nil"/>
                      <w:rtl w:val="0"/>
                    </w:rPr>
                    <w:t xml:space="preserve">]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36"/>
                      <w:szCs w:val="36"/>
                      <w:bdr w:val="nil"/>
                      <w:rtl w:val="0"/>
                    </w:rPr>
                    <w:pict>
                      <v:shape id="_x0000_i1239" type="#_x0000_t75" style="height:16.5pt;width:54.75pt">
                        <v:imagedata r:id="rId20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40" type="#_x0000_t75" style="height:1in;width:5in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41" type="#_x0000_t75" style="height:33pt;width:110.25pt">
                        <v:imagedata r:id="rId2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42" type="#_x0000_t75" style="height:1in;width:5in">
                        <v:imagedata r:id="rId2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43" type="#_x0000_t75" style="height:33pt;width:40.5pt">
                        <v:imagedata r:id="rId2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44" type="#_x0000_t75" style="height:1in;width:5in">
                        <v:imagedata r:id="rId2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245" type="#_x0000_t75" style="height:33pt;width:42pt">
                        <v:imagedata r:id="rId20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46" type="#_x0000_t75" style="height:1in;width:5in">
                        <v:imagedata r:id="rId20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8:55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47" type="#_x0000_t75" style="height:31.5pt;width:63pt">
                  <v:imagedata r:id="rId2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48" type="#_x0000_t75" style="height:15pt;width:108pt">
                        <v:imagedata r:id="rId21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49" type="#_x0000_t75" style="height:1in;width:5in">
                        <v:imagedata r:id="rId2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50" type="#_x0000_t75" style="height:15pt;width:108pt">
                        <v:imagedata r:id="rId21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51" type="#_x0000_t75" style="height:1in;width:5in">
                        <v:imagedata r:id="rId2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52" type="#_x0000_t75" style="height:18pt;width:31.5pt">
                        <v:imagedata r:id="rId21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53" type="#_x0000_t75" style="height:1in;width:5in">
                        <v:imagedata r:id="rId2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54" type="#_x0000_t75" style="height:18pt;width:33pt">
                        <v:imagedata r:id="rId21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55" type="#_x0000_t75" style="height:1in;width:5in">
                        <v:imagedata r:id="rId2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6" type="#_x0000_t75" style="height:15pt;width:108pt">
                        <v:imagedata r:id="rId21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57" type="#_x0000_t75" style="height:1in;width:5in">
                        <v:imagedata r:id="rId22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9:09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66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58" type="#_x0000_t75" style="height:31.5pt;width:70.5pt">
                  <v:imagedata r:id="rId22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"/>
              <w:gridCol w:w="165"/>
              <w:gridCol w:w="10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59" type="#_x0000_t75" style="height:15pt;width:87.75pt">
                        <v:imagedata r:id="rId22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60" type="#_x0000_t75" style="height:1in;width:7in">
                        <v:imagedata r:id="rId2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61" type="#_x0000_t75" style="height:15pt;width:84.75pt">
                        <v:imagedata r:id="rId22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62" type="#_x0000_t75" style="height:1in;width:7in">
                        <v:imagedata r:id="rId2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63" type="#_x0000_t75" style="height:15pt;width:87.75pt">
                        <v:imagedata r:id="rId22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64" type="#_x0000_t75" style="height:1in;width:7in">
                        <v:imagedata r:id="rId2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65" type="#_x0000_t75" style="height:15pt;width:87.75pt">
                        <v:imagedata r:id="rId22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66" type="#_x0000_t75" style="height:1in;width:7in">
                        <v:imagedata r:id="rId2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67" type="#_x0000_t75" style="height:15pt;width:36pt">
                        <v:imagedata r:id="rId23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68" type="#_x0000_t75" style="height:1in;width:7in">
                        <v:imagedata r:id="rId2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1.8.47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9:21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69" type="#_x0000_t75" style="height:31.5pt;width:54pt">
                  <v:imagedata r:id="rId2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70" type="#_x0000_t75" style="height:15pt;width:108pt">
                        <v:imagedata r:id="rId23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71" type="#_x0000_t75" style="height:1in;width:5in">
                        <v:imagedata r:id="rId2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72" type="#_x0000_t75" style="height:15pt;width:108pt">
                        <v:imagedata r:id="rId23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73" type="#_x0000_t75" style="height:1in;width:5in">
                        <v:imagedata r:id="rId2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74" type="#_x0000_t75" style="height:18pt;width:31.5pt">
                        <v:imagedata r:id="rId23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75" type="#_x0000_t75" style="height:1in;width:5in">
                        <v:imagedata r:id="rId2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76" type="#_x0000_t75" style="height:18pt;width:33pt">
                        <v:imagedata r:id="rId23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77" type="#_x0000_t75" style="height:1in;width:5in">
                        <v:imagedata r:id="rId2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78" type="#_x0000_t75" style="height:15pt;width:97.5pt">
                        <v:imagedata r:id="rId2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79" type="#_x0000_t75" style="height:1in;width:5in">
                        <v:imagedata r:id="rId2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9:42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80" type="#_x0000_t75" style="height:37.5pt;width:57pt">
                  <v:imagedata r:id="rId24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281" type="#_x0000_t75" style="height:15pt;width:88.5pt">
                        <v:imagedata r:id="rId24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82" type="#_x0000_t75" style="height:1in;width:5in">
                        <v:imagedata r:id="rId2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83" type="#_x0000_t75" style="height:15pt;width:88.5pt">
                        <v:imagedata r:id="rId24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84" type="#_x0000_t75" style="height:1in;width:5in">
                        <v:imagedata r:id="rId2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85" type="#_x0000_t75" style="height:15pt;width:85.5pt">
                        <v:imagedata r:id="rId24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86" type="#_x0000_t75" style="height:1in;width:5in">
                        <v:imagedata r:id="rId2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87" type="#_x0000_t75" style="height:15pt;width:108pt">
                        <v:imagedata r:id="rId25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88" type="#_x0000_t75" style="height:1in;width:5in">
                        <v:imagedata r:id="rId2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89" type="#_x0000_t75" style="height:18pt;width:31.5pt">
                        <v:imagedata r:id="rId25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90" type="#_x0000_t75" style="height:1in;width:5in">
                        <v:imagedata r:id="rId2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10:13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 and graph the solution on the real number line.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291" type="#_x0000_t75" style="height:37.5pt;width:73.5pt">
                  <v:imagedata r:id="rId2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2" type="#_x0000_t75" style="height:15pt;width:36pt">
                        <v:imagedata r:id="rId25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93" type="#_x0000_t75" style="height:1in;width:5in">
                        <v:imagedata r:id="rId2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294" type="#_x0000_t75" style="height:18pt;width:105.75pt">
                        <v:imagedata r:id="rId25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95" type="#_x0000_t75" style="height:1in;width:5in">
                        <v:imagedata r:id="rId2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6" type="#_x0000_t75" style="height:15pt;width:87.75pt">
                        <v:imagedata r:id="rId25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97" type="#_x0000_t75" style="height:1in;width:5in">
                        <v:imagedata r:id="rId2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298" type="#_x0000_t75" style="height:15pt;width:87.75pt">
                        <v:imagedata r:id="rId26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299" type="#_x0000_t75" style="height:1in;width:5in">
                        <v:imagedata r:id="rId2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00" type="#_x0000_t75" style="height:15pt;width:87.75pt">
                        <v:imagedata r:id="rId26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0"/>
                    </w:rPr>
                    <w:pict>
                      <v:shape id="_x0000_i1301" type="#_x0000_t75" style="height:1in;width:5in">
                        <v:imagedata r:id="rId26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10:26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the graph to approximate the values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02" type="#_x0000_t75" style="height:31.5pt;width:49.5pt">
                  <v:imagedata r:id="rId26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03" type="#_x0000_t75" style="height:15pt;width:24pt">
                  <v:imagedata r:id="rId2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04" type="#_x0000_t75" style="height:180pt;width:180pt">
                        <v:imagedata r:id="rId26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05" type="#_x0000_t75" style="height:31.5pt;width:52.5pt">
                        <v:imagedata r:id="rId26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06" type="#_x0000_t75" style="height:180pt;width:180pt">
                        <v:imagedata r:id="rId26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07" type="#_x0000_t75" style="height:31.5pt;width:1in">
                        <v:imagedata r:id="rId2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08" type="#_x0000_t75" style="height:180pt;width:180pt">
                        <v:imagedata r:id="rId27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09" type="#_x0000_t75" style="height:31.5pt;width:65.25pt">
                        <v:imagedata r:id="rId272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10" type="#_x0000_t75" style="height:180pt;width:180pt">
                        <v:imagedata r:id="rId27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11" type="#_x0000_t75" style="height:31.5pt;width:52.5pt">
                        <v:imagedata r:id="rId27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12" type="#_x0000_t75" style="height:180pt;width:180pt">
                        <v:imagedata r:id="rId27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13" type="#_x0000_t75" style="height:31.5pt;width:1in">
                        <v:imagedata r:id="rId27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6/16/2021 11:03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the graph to approximate the values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14" type="#_x0000_t75" style="height:31.5pt;width:63pt">
                  <v:imagedata r:id="rId27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15" type="#_x0000_t75" style="height:15pt;width:25.5pt">
                  <v:imagedata r:id="rId1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16" type="#_x0000_t75" style="height:180pt;width:180pt">
                        <v:imagedata r:id="rId277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17" type="#_x0000_t75" style="height:15pt;width:58.5pt">
                        <v:imagedata r:id="rId278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18" type="#_x0000_t75" style="height:180pt;width:180pt">
                        <v:imagedata r:id="rId27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319" type="#_x0000_t75" style="height:27pt;width:33.75pt">
                        <v:imagedata r:id="rId2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20" type="#_x0000_t75" style="height:180pt;width:180pt">
                        <v:imagedata r:id="rId28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1" type="#_x0000_t75" style="height:15pt;width:48pt">
                        <v:imagedata r:id="rId28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22" type="#_x0000_t75" style="height:180pt;width:180pt">
                        <v:imagedata r:id="rId28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23" type="#_x0000_t75" style="height:15pt;width:48pt">
                        <v:imagedata r:id="rId2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24" type="#_x0000_t75" style="height:180pt;width:180pt">
                        <v:imagedata r:id="rId28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25" type="#_x0000_t75" style="height:15pt;width:39pt">
                        <v:imagedata r:id="rId28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1.8.56a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the graph to approximate the values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326" type="#_x0000_t75" style="height:37.5pt;width:60pt">
                  <v:imagedata r:id="rId28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27" type="#_x0000_t75" style="height:15pt;width:25.5pt">
                  <v:imagedata r:id="rId28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28" type="#_x0000_t75" style="height:180pt;width:180pt">
                        <v:imagedata r:id="rId28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"/>
                    </w:rPr>
                    <w:pict>
                      <v:shape id="_x0000_i1329" type="#_x0000_t75" style="height:31.5pt;width:67.5pt">
                        <v:imagedata r:id="rId289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30" type="#_x0000_t75" style="height:180pt;width:180pt">
                        <v:imagedata r:id="rId29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31" type="#_x0000_t75" style="height:15pt;width:48pt">
                        <v:imagedata r:id="rId29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32" type="#_x0000_t75" style="height:180pt;width:180pt">
                        <v:imagedata r:id="rId29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333" type="#_x0000_t75" style="height:37.5pt;width:99pt">
                        <v:imagedata r:id="rId293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34" type="#_x0000_t75" style="height:180pt;width:180pt">
                        <v:imagedata r:id="rId29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35" type="#_x0000_t75" style="height:13.5pt;width:67.5pt">
                        <v:imagedata r:id="rId2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36" type="#_x0000_t75" style="height:180pt;width:180pt">
                        <v:imagedata r:id="rId2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37" type="#_x0000_t75" style="height:13.5pt;width:67.5pt">
                        <v:imagedata r:id="rId295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1.8.57b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a graphing utility to graph the equation. Use the graph to approximate the values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satisfy the following inequality.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Equation: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338" type="#_x0000_t75" style="height:31.5pt;width:54pt">
                  <v:imagedata r:id="rId2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Inequality: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339" type="#_x0000_t75" style="height:15pt;width:25.5pt">
                  <v:imagedata r:id="rId29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2"/>
              <w:gridCol w:w="153"/>
              <w:gridCol w:w="4000"/>
              <w:gridCol w:w="165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40" type="#_x0000_t75" style="height:180pt;width:180pt">
                        <v:imagedata r:id="rId29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41" type="#_x0000_t75" style="height:15pt;width:39pt">
                        <v:imagedata r:id="rId300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42" type="#_x0000_t75" style="height:180pt;width:180pt">
                        <v:imagedata r:id="rId30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343" type="#_x0000_t75" style="height:27pt;width:33.75pt">
                        <v:imagedata r:id="rId3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44" type="#_x0000_t75" style="height:180pt;width:180pt">
                        <v:imagedata r:id="rId303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45" type="#_x0000_t75" style="height:15pt;width:58.5pt">
                        <v:imagedata r:id="rId304" o:title=""/>
                      </v:shape>
                    </w:pic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46" type="#_x0000_t75" style="height:180pt;width:180pt">
                        <v:imagedata r:id="rId305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solutions exist.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8"/>
                    </w:rPr>
                    <w:pict>
                      <v:shape id="_x0000_i1347" type="#_x0000_t75" style="height:180pt;width:180pt">
                        <v:imagedata r:id="rId3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4"/>
                    </w:rPr>
                    <w:pict>
                      <v:shape id="_x0000_i1348" type="#_x0000_t75" style="height:36pt;width:45.75pt">
                        <v:imagedata r:id="rId307" o:title=""/>
                      </v:shape>
                    </w:pic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1.8.58a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3:41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 the domain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349" type="#_x0000_t75" style="height:27pt;width:45pt">
                  <v:imagedata r:id="rId30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0" type="#_x0000_t75" style="height:15pt;width:47.25pt">
                        <v:imagedata r:id="rId3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1" type="#_x0000_t75" style="height:15pt;width:47.25pt">
                        <v:imagedata r:id="rId3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2" type="#_x0000_t75" style="height:15pt;width:36.75pt">
                        <v:imagedata r:id="rId3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53" type="#_x0000_t75" style="height:15pt;width:42pt">
                        <v:imagedata r:id="rId3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354" type="#_x0000_t75" style="height:18pt;width:37.5pt">
                        <v:imagedata r:id="rId3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10:12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355" type="#_x0000_t75" style="height:27pt;width:39pt">
                  <v:imagedata r:id="rId3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56" type="#_x0000_t75" style="height:16.5pt;width:93.75pt">
                        <v:imagedata r:id="rId3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57" type="#_x0000_t75" style="height:16.5pt;width:105pt">
                        <v:imagedata r:id="rId3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58" type="#_x0000_t75" style="height:16.5pt;width:108pt">
                        <v:imagedata r:id="rId3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59" type="#_x0000_t75" style="height:16.5pt;width:96.75pt">
                        <v:imagedata r:id="rId3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60" type="#_x0000_t75" style="height:16.5pt;width:107.25pt">
                        <v:imagedata r:id="rId3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5/13/2015 8:46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361" type="#_x0000_t75" style="height:27pt;width:61.5pt">
                  <v:imagedata r:id="rId32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62" type="#_x0000_t75" style="height:16.5pt;width:99.75pt">
                        <v:imagedata r:id="rId3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63" type="#_x0000_t75" style="height:16.5pt;width:99.75pt">
                        <v:imagedata r:id="rId3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64" type="#_x0000_t75" style="height:16.5pt;width:122.25pt">
                        <v:imagedata r:id="rId3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65" type="#_x0000_t75" style="height:16.5pt;width:24pt">
                        <v:imagedata r:id="rId3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66" type="#_x0000_t75" style="height:16.5pt;width:53.25pt">
                        <v:imagedata r:id="rId32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3:49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367" type="#_x0000_t75" style="height:27pt;width:51pt">
                  <v:imagedata r:id="rId3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68" type="#_x0000_t75" style="height:16.5pt;width:53.25pt">
                        <v:imagedata r:id="rId3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369" type="#_x0000_t75" style="height:21pt;width:121.5pt">
                        <v:imagedata r:id="rId3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70" type="#_x0000_t75" style="height:33pt;width:51.75pt">
                        <v:imagedata r:id="rId3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371" type="#_x0000_t75" style="height:33pt;width:51.75pt">
                        <v:imagedata r:id="rId3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372" type="#_x0000_t75" style="height:15pt;width:33pt">
                        <v:imagedata r:id="rId3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4:00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"/>
              </w:rPr>
              <w:pict>
                <v:shape id="_x0000_i1373" type="#_x0000_t75" style="height:39pt;width:75pt">
                  <v:imagedata r:id="rId33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74" type="#_x0000_t75" style="height:16.5pt;width:89.25pt">
                        <v:imagedata r:id="rId3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75" type="#_x0000_t75" style="height:16.5pt;width:89.25pt">
                        <v:imagedata r:id="rId3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76" type="#_x0000_t75" style="height:16.5pt;width:89.25pt">
                        <v:imagedata r:id="rId3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77" type="#_x0000_t75" style="height:16.5pt;width:100.5pt">
                        <v:imagedata r:id="rId3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78" type="#_x0000_t75" style="height:16.5pt;width:100.5pt">
                        <v:imagedata r:id="rId3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4:52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"/>
              </w:rPr>
              <w:pict>
                <v:shape id="_x0000_i1379" type="#_x0000_t75" style="height:39pt;width:46.5pt">
                  <v:imagedata r:id="rId3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80" type="#_x0000_t75" style="height:16.5pt;width:89.25pt">
                        <v:imagedata r:id="rId3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81" type="#_x0000_t75" style="height:16.5pt;width:89.25pt">
                        <v:imagedata r:id="rId3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82" type="#_x0000_t75" style="height:16.5pt;width:89.25pt">
                        <v:imagedata r:id="rId3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383" type="#_x0000_t75" style="height:16.5pt;width:89.25pt">
                        <v:imagedata r:id="rId3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384" type="#_x0000_t75" style="height:16.5pt;width:89.25pt">
                        <v:imagedata r:id="rId34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4:06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  the position equation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385" type="#_x0000_t75" style="height:16.5pt;width:75pt">
                  <v:imagedata r:id="rId3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height of an object (in feet),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386" type="#_x0000_t75" style="height:7.5pt;width:9pt">
                  <v:imagedata r:id="rId34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represents the initial velocity of the object (in feet per second),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387" type="#_x0000_t75" style="height:7.5pt;width:9pt">
                  <v:imagedata r:id="rId3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represents the initial height of the object (in feet),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projectile is fired straight upward from ground level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388" type="#_x0000_t75" style="height:12pt;width:27pt">
                  <v:imagedata r:id="rId3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with an initial velocity of  176 feet per second. At what instant will it be back at ground level?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89" type="#_x0000_t75" style="height:15pt;width:27.75pt">
                        <v:imagedata r:id="rId3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0" type="#_x0000_t75" style="height:15pt;width:27.75pt">
                        <v:imagedata r:id="rId34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1" type="#_x0000_t75" style="height:15pt;width:27.75pt">
                        <v:imagedata r:id="rId34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2" type="#_x0000_t75" style="height:15pt;width:27.75pt">
                        <v:imagedata r:id="rId3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3" type="#_x0000_t75" style="height:15pt;width:27.75pt">
                        <v:imagedata r:id="rId3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1.8.71a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  the position equation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394" type="#_x0000_t75" style="height:16.5pt;width:75pt">
                  <v:imagedata r:id="rId34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, where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height of an object (in feet),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4"/>
                <w:szCs w:val="24"/>
                <w:bdr w:val="nil"/>
                <w:rtl w:val="0"/>
              </w:rPr>
              <w:pict>
                <v:shape id="_x0000_i1395" type="#_x0000_t75" style="height:9pt;width:10.5pt">
                  <v:imagedata r:id="rId35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represents the initial velocity of the object (in feet per second),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396" type="#_x0000_t75" style="height:7.5pt;width:9pt">
                  <v:imagedata r:id="rId34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represents the initial height of the object (in feet),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represents the time (in seconds).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projectile is fired straight upward from ground level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397" type="#_x0000_t75" style="height:12pt;width:27pt">
                  <v:imagedata r:id="rId34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with an initial velocity of  160 feet per second. At what instant will it be back at ground level?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8" type="#_x0000_t75" style="height:15pt;width:21.75pt">
                        <v:imagedata r:id="rId35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399" type="#_x0000_t75" style="height:15pt;width:27.75pt">
                        <v:imagedata r:id="rId35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00" type="#_x0000_t75" style="height:15pt;width:27.75pt">
                        <v:imagedata r:id="rId35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01" type="#_x0000_t75" style="height:15pt;width:27.75pt">
                        <v:imagedata r:id="rId34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02" type="#_x0000_t75" style="height:15pt;width:21.75pt">
                        <v:imagedata r:id="rId35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1.8.72a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rectangular playing field with a perimeter of 96 meters is to have an area of at least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square meters. Within what bounds must the length of the rectangle lie?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03" type="#_x0000_t75" style="height:13.5pt;width:75pt">
                        <v:imagedata r:id="rId3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404" type="#_x0000_t75" style="height:13.5pt;width:69.75pt">
                        <v:imagedata r:id="rId3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405" type="#_x0000_t75" style="height:13.5pt;width:69.75pt">
                        <v:imagedata r:id="rId3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06" type="#_x0000_t75" style="height:13.5pt;width:69.75pt">
                        <v:imagedata r:id="rId3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07" type="#_x0000_t75" style="height:13.5pt;width:75pt">
                        <v:imagedata r:id="rId3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rectangular parking lot with a perimeter of 440 feet is to have an area of at least 8004 square feet. Within what bounds must the length of the rectangle lie?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08" type="#_x0000_t75" style="height:15pt;width:98.25pt">
                        <v:imagedata r:id="rId3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09" type="#_x0000_t75" style="height:15pt;width:86.25pt">
                        <v:imagedata r:id="rId3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10" type="#_x0000_t75" style="height:15pt;width:86.25pt">
                        <v:imagedata r:id="rId3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411" type="#_x0000_t75" style="height:15pt;width:92.25pt">
                        <v:imagedata r:id="rId3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12" type="#_x0000_t75" style="height:15pt;width:86.25pt">
                        <v:imagedata r:id="rId36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4:37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(in millions) of students enrolled in schools in the United States from 1995 through 1997 are shown in the table.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W w:w="2325" w:type="dxa"/>
              <w:jc w:val="left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73"/>
              <w:gridCol w:w="1522"/>
            </w:tblGrid>
            <w:tr>
              <w:tblPrEx>
                <w:tblW w:w="2325" w:type="dxa"/>
                <w:jc w:val="left"/>
                <w:tbl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Year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 Number,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tblW w:w="232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1995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70.2</w:t>
                  </w:r>
                </w:p>
              </w:tc>
            </w:tr>
            <w:tr>
              <w:tblPrEx>
                <w:tblW w:w="232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1996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71.3</w:t>
                  </w:r>
                </w:p>
              </w:tc>
            </w:tr>
            <w:tr>
              <w:tblPrEx>
                <w:tblW w:w="2325" w:type="dxa"/>
                <w:jc w:val="lef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jc w:val="left"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1997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Use a graphing utility to create a scatter plot of the data. Let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represent the year,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 corresponding to 1995,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10 corresponding to 1996,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 15 corresponding to 1997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413" type="#_x0000_t75" style="height:2in;width:180pt">
                        <v:imagedata r:id="rId3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414" type="#_x0000_t75" style="height:2in;width:180pt">
                        <v:imagedata r:id="rId36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415" type="#_x0000_t75" style="height:2in;width:180pt">
                        <v:imagedata r:id="rId3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416" type="#_x0000_t75" style="height:2in;width:180pt">
                        <v:imagedata r:id="rId3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2"/>
                    </w:rPr>
                    <w:pict>
                      <v:shape id="_x0000_i1417" type="#_x0000_t75" style="height:2in;width:180pt">
                        <v:imagedata r:id="rId36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1.8.77a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two resistors of resistances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18" type="#_x0000_t75" style="height:12pt;width:9.75pt">
                  <v:imagedata r:id="rId3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19" type="#_x0000_t75" style="height:12pt;width:10.5pt">
                  <v:imagedata r:id="rId37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are connected in parallel (see figure), the total resistance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20" type="#_x0000_t75" style="height:12pt;width:6.75pt">
                  <v:imagedata r:id="rId37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satisfies the equation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421" type="#_x0000_t75" style="height:31.5pt;width:80.25pt">
                  <v:imagedata r:id="rId37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0"/>
              </w:rPr>
              <w:pict>
                <v:shape id="_x0000_i1422" type="#_x0000_t75" style="height:69pt;width:213pt">
                  <v:imagedata r:id="rId37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23" type="#_x0000_t75" style="height:12pt;width:9.75pt">
                  <v:imagedata r:id="rId37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a parallel circuit in which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0"/>
                <w:sz w:val="24"/>
                <w:szCs w:val="24"/>
                <w:bdr w:val="nil"/>
                <w:rtl w:val="0"/>
              </w:rPr>
              <w:pict>
                <v:shape id="_x0000_i1424" type="#_x0000_t75" style="height:12pt;width:23.25pt">
                  <v:imagedata r:id="rId37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ohms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must be at least 1 ohm.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25" type="#_x0000_t75" style="height:15pt;width:57.75pt">
                        <v:imagedata r:id="rId3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26" type="#_x0000_t75" style="height:15pt;width:57.75pt">
                        <v:imagedata r:id="rId3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427" type="#_x0000_t75" style="height:13.5pt;width:24pt">
                        <v:imagedata r:id="rId37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28" type="#_x0000_t75" style="height:24.75pt;width:5.25pt">
                        <v:imagedata r:id="rId3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429" type="#_x0000_t75" style="height:15pt;width:27.75pt">
                        <v:imagedata r:id="rId3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430" type="#_x0000_t75" style="height:15pt;width:57.75pt">
                        <v:imagedata r:id="rId3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431" type="#_x0000_t75" style="height:13.5pt;width:25.5pt">
                        <v:imagedata r:id="rId38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432" type="#_x0000_t75" style="height:24.75pt;width:5.25pt">
                        <v:imagedata r:id="rId37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433" type="#_x0000_t75" style="height:15pt;width:27.75pt">
                        <v:imagedata r:id="rId38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statement is true or false. Justify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solution set of the inequality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434" type="#_x0000_t75" style="height:22.5pt;width:66.75pt">
                  <v:imagedata r:id="rId38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the entire set of real numbers.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False, the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-values are less than zero for all values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True, the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-values are greater than zero for all values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following equation has at least one real solution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435" type="#_x0000_t75" style="height:21pt;width:68.25pt">
                  <v:imagedata r:id="rId38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436" type="#_x0000_t75" style="height:19.5pt;width:145.5pt">
                        <v:imagedata r:id="rId3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437" type="#_x0000_t75" style="height:19.5pt;width:145.5pt">
                        <v:imagedata r:id="rId3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438" type="#_x0000_t75" style="height:19.5pt;width:145.5pt">
                        <v:imagedata r:id="rId3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439" type="#_x0000_t75" style="height:19.5pt;width:156.75pt">
                        <v:imagedata r:id="rId3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440" type="#_x0000_t75" style="height:19.5pt;width:131.25pt">
                        <v:imagedata r:id="rId38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1.8.83a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following equation has at least one real solution and write a conjecture about the interval(s) based on the values of the coefficients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441" type="#_x0000_t75" style="height:21pt;width:79.5pt">
                  <v:imagedata r:id="rId39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42" type="#_x0000_t75" style="height:18pt;width:120pt">
                        <v:imagedata r:id="rId39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43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44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45" type="#_x0000_t75" style="height:18pt;width:43.5pt">
                        <v:imagedata r:id="rId3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or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46" type="#_x0000_t75" style="height:18pt;width:34.5pt">
                        <v:imagedata r:id="rId3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47" type="#_x0000_t75" style="height:18pt;width:129pt">
                        <v:imagedata r:id="rId39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48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49" type="#_x0000_t75" style="height:12pt;width:17.25pt">
                        <v:imagedata r:id="rId3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50" type="#_x0000_t75" style="height:18pt;width:43.5pt">
                        <v:imagedata r:id="rId3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51" type="#_x0000_t75" style="height:18pt;width:34.5pt">
                        <v:imagedata r:id="rId3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52" type="#_x0000_t75" style="height:18pt;width:111pt">
                        <v:imagedata r:id="rId39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53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54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4"/>
                      <w:szCs w:val="24"/>
                      <w:bdr w:val="nil"/>
                      <w:rtl w:val="0"/>
                    </w:rPr>
                    <w:pict>
                      <v:shape id="_x0000_i1455" type="#_x0000_t75" style="height:15pt;width:6.75pt">
                        <v:imagedata r:id="rId3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all real numbers.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56" type="#_x0000_t75" style="height:18pt;width:111pt">
                        <v:imagedata r:id="rId400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57" type="#_x0000_t75" style="height:12pt;width:18pt">
                        <v:imagedata r:id="rId4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58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59" type="#_x0000_t75" style="height:18pt;width:43.5pt">
                        <v:imagedata r:id="rId3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60" type="#_x0000_t75" style="height:18pt;width:34.5pt">
                        <v:imagedata r:id="rId3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61" type="#_x0000_t75" style="height:18pt;width:120pt">
                        <v:imagedata r:id="rId402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62" type="#_x0000_t75" style="height:12pt;width:18pt">
                        <v:imagedata r:id="rId4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63" type="#_x0000_t75" style="height:12pt;width:17.25pt">
                        <v:imagedata r:id="rId3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4"/>
                      <w:szCs w:val="24"/>
                      <w:bdr w:val="nil"/>
                      <w:rtl w:val="0"/>
                    </w:rPr>
                    <w:pict>
                      <v:shape id="_x0000_i1464" type="#_x0000_t75" style="height:15pt;width:6.75pt">
                        <v:imagedata r:id="rId3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all real numbers.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Find the interval(s) for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equation has at least one real solution and write a conjecture about the interval(s) based on the values of the coefficients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465" type="#_x0000_t75" style="height:21pt;width:73.5pt">
                  <v:imagedata r:id="rId40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66" type="#_x0000_t75" style="height:18pt;width:120pt">
                        <v:imagedata r:id="rId4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67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68" type="#_x0000_t75" style="height:12pt;width:17.25pt">
                        <v:imagedata r:id="rId3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69" type="#_x0000_t75" style="height:18pt;width:43.5pt">
                        <v:imagedata r:id="rId4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70" type="#_x0000_t75" style="height:18pt;width:129pt">
                        <v:imagedata r:id="rId406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71" type="#_x0000_t75" style="height:12pt;width:18pt">
                        <v:imagedata r:id="rId4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72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73" type="#_x0000_t75" style="height:18pt;width:34.5pt">
                        <v:imagedata r:id="rId4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74" type="#_x0000_t75" style="height:18pt;width:120pt">
                        <v:imagedata r:id="rId408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75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76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77" type="#_x0000_t75" style="height:18pt;width:43.5pt">
                        <v:imagedata r:id="rId39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78" type="#_x0000_t75" style="height:18pt;width:34.5pt">
                        <v:imagedata r:id="rId3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79" type="#_x0000_t75" style="height:18pt;width:111pt">
                        <v:imagedata r:id="rId409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80" type="#_x0000_t75" style="height:12pt;width:18pt">
                        <v:imagedata r:id="rId39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81" type="#_x0000_t75" style="height:12pt;width:17.25pt">
                        <v:imagedata r:id="rId39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4"/>
                      <w:szCs w:val="24"/>
                      <w:bdr w:val="nil"/>
                      <w:rtl w:val="0"/>
                    </w:rPr>
                    <w:pict>
                      <v:shape id="_x0000_i1482" type="#_x0000_t75" style="height:15pt;width:6.75pt">
                        <v:imagedata r:id="rId39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is all real numbers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483" type="#_x0000_t75" style="height:18pt;width:120pt">
                        <v:imagedata r:id="rId404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84" type="#_x0000_t75" style="height:12pt;width:18pt">
                        <v:imagedata r:id="rId40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485" type="#_x0000_t75" style="height:12pt;width:17.25pt">
                        <v:imagedata r:id="rId39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486" type="#_x0000_t75" style="height:18pt;width:34.5pt">
                        <v:imagedata r:id="rId40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intervals on which the following polynomial is entirely negative and those on which it is entirely positive.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487" type="#_x0000_t75" style="height:21pt;width:61.5pt">
                  <v:imagedata r:id="rId4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entirely negative: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88" type="#_x0000_t75" style="height:15pt;width:45.75pt">
                        <v:imagedata r:id="rId2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  entirely positive: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89" type="#_x0000_t75" style="height:15pt;width:35.25pt">
                        <v:imagedata r:id="rId4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entirely negative: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0" type="#_x0000_t75" style="height:15pt;width:83.25pt">
                        <v:imagedata r:id="rId41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  entirely positive: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4"/>
                      <w:szCs w:val="24"/>
                      <w:bdr w:val="nil"/>
                      <w:rtl w:val="0"/>
                    </w:rPr>
                    <w:pict>
                      <v:shape id="_x0000_i1491" type="#_x0000_t75" style="height:15pt;width:31.5pt">
                        <v:imagedata r:id="rId4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entirely negative: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2" type="#_x0000_t75" style="height:15pt;width:93pt">
                        <v:imagedata r:id="rId41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;  entirely positive: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3" type="#_x0000_t75" style="height:15pt;width:31.5pt">
                        <v:imagedata r:id="rId4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entirely negative: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4" type="#_x0000_t75" style="height:15pt;width:31.5pt">
                        <v:imagedata r:id="rId41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  entirely positive: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4"/>
                      <w:szCs w:val="24"/>
                      <w:bdr w:val="nil"/>
                      <w:rtl w:val="0"/>
                    </w:rPr>
                    <w:pict>
                      <v:shape id="_x0000_i1495" type="#_x0000_t75" style="height:15pt;width:35.25pt">
                        <v:imagedata r:id="rId41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6"/>
                      <w:sz w:val="24"/>
                      <w:szCs w:val="24"/>
                      <w:bdr w:val="nil"/>
                      <w:rtl w:val="0"/>
                    </w:rPr>
                    <w:pict>
                      <v:shape id="_x0000_i1496" type="#_x0000_t75" style="height:6pt;width:6pt">
                        <v:imagedata r:id="rId4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entirely negative: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7" type="#_x0000_t75" style="height:15pt;width:48pt">
                        <v:imagedata r:id="rId41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;  entirely positive: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4"/>
                      <w:szCs w:val="24"/>
                      <w:bdr w:val="nil"/>
                      <w:rtl w:val="0"/>
                    </w:rPr>
                    <w:pict>
                      <v:shape id="_x0000_i1498" type="#_x0000_t75" style="height:15pt;width:36.75pt">
                        <v:imagedata r:id="rId4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31"/>
              <w:gridCol w:w="6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47-52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PREC.LARS.16.106 - Identify intervals where graph is entirely positive and/or 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Solve: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499" type="#_x0000_t75" style="height:16.5pt;width:58.5pt">
                  <v:imagedata r:id="rId41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0" type="#_x0000_t75" style="height:15pt;width:52.5pt">
                        <v:imagedata r:id="rId4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1" type="#_x0000_t75" style="height:15pt;width:41.25pt">
                        <v:imagedata r:id="rId4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2" type="#_x0000_t75" style="height:15pt;width:30.75pt">
                        <v:imagedata r:id="rId4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3" type="#_x0000_t75" style="height:15pt;width:47.25pt">
                        <v:imagedata r:id="rId4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4" type="#_x0000_t75" style="height:15pt;width:36pt">
                        <v:imagedata r:id="rId4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3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PREC.LARS.16.104 - Solve inequality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inequality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"/>
                <w:sz w:val="24"/>
                <w:szCs w:val="24"/>
                <w:bdr w:val="nil"/>
                <w:rtl w:val="0"/>
              </w:rPr>
              <w:pict>
                <v:shape id="_x0000_i1505" type="#_x0000_t75" style="height:16.5pt;width:42.75pt">
                  <v:imagedata r:id="rId4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and write the solution set in interval notation.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506" type="#_x0000_t75" style="height:16.5pt;width:94.5pt">
                        <v:imagedata r:id="rId4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7" type="#_x0000_t75" style="height:15pt;width:30.75pt">
                        <v:imagedata r:id="rId4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08" type="#_x0000_t75" style="height:15pt;width:47.25pt">
                        <v:imagedata r:id="rId4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509" type="#_x0000_t75" style="height:16.5pt;width:83.25pt">
                        <v:imagedata r:id="rId4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10" type="#_x0000_t75" style="height:15pt;width:57.75pt">
                        <v:imagedata r:id="rId4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3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53-62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PREC.LARS.16.104 - Solve inequality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following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511" type="#_x0000_t75" style="height:27pt;width:52.5pt">
                  <v:imagedata r:id="rId43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12" type="#_x0000_t75" style="height:15pt;width:30.75pt">
                        <v:imagedata r:id="rId4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513" type="#_x0000_t75" style="height:16.5pt;width:93.75pt">
                        <v:imagedata r:id="rId4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14" type="#_x0000_t75" style="height:15pt;width:36pt">
                        <v:imagedata r:id="rId4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15" type="#_x0000_t75" style="height:15pt;width:36pt">
                        <v:imagedata r:id="rId4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real numbers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73-78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PREC.LARS.16.107 - Solve for the domain of an expression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9/25/2014 9:53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expression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4"/>
                <w:szCs w:val="24"/>
                <w:bdr w:val="nil"/>
                <w:rtl w:val="0"/>
              </w:rPr>
              <w:pict>
                <v:shape id="_x0000_i1516" type="#_x0000_t75" style="height:21pt;width:33pt">
                  <v:imagedata r:id="rId4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517" type="#_x0000_t75" style="height:16.5pt;width:105pt">
                        <v:imagedata r:id="rId4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518" type="#_x0000_t75" style="height:18pt;width:48pt">
                        <v:imagedata r:id="rId4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19" type="#_x0000_t75" style="height:15pt;width:30.75pt">
                        <v:imagedata r:id="rId4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20" type="#_x0000_t75" style="height:15pt;width:41.25pt">
                        <v:imagedata r:id="rId4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521" type="#_x0000_t75" style="height:15pt;width:57.75pt">
                        <v:imagedata r:id="rId43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5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73-78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PREC.LARS.16.107 - Solve for the domain of an expression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5/16/2015 3:27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Find the domain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the expression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"/>
                <w:sz w:val="22"/>
                <w:szCs w:val="22"/>
                <w:bdr w:val="nil"/>
                <w:rtl w:val="0"/>
              </w:rPr>
              <w:pict>
                <v:shape id="_x0000_i1522" type="#_x0000_t75" style="height:21pt;width:37.5pt">
                  <v:imagedata r:id="rId44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523" type="#_x0000_t75" style="height:19.5pt;width:138pt">
                        <v:imagedata r:id="rId4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524" type="#_x0000_t75" style="height:19.5pt;width:126.75pt">
                        <v:imagedata r:id="rId4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525" type="#_x0000_t75" style="height:19.5pt;width:116.25pt">
                        <v:imagedata r:id="rId4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526" type="#_x0000_t75" style="height:19.5pt;width:69.75pt">
                        <v:imagedata r:id="rId4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527" type="#_x0000_t75" style="height:19.5pt;width:127.5pt">
                        <v:imagedata r:id="rId4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6/17/2021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46"/>
      <w:footerReference w:type="default" r:id="rId44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1.8 - Other Types of Inequalities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image" Target="media/image217.png" /><Relationship Id="rId221" Type="http://schemas.openxmlformats.org/officeDocument/2006/relationships/image" Target="media/image218.png" /><Relationship Id="rId222" Type="http://schemas.openxmlformats.org/officeDocument/2006/relationships/image" Target="media/image219.png" /><Relationship Id="rId223" Type="http://schemas.openxmlformats.org/officeDocument/2006/relationships/image" Target="media/image220.png" /><Relationship Id="rId224" Type="http://schemas.openxmlformats.org/officeDocument/2006/relationships/image" Target="media/image221.png" /><Relationship Id="rId225" Type="http://schemas.openxmlformats.org/officeDocument/2006/relationships/image" Target="media/image222.png" /><Relationship Id="rId226" Type="http://schemas.openxmlformats.org/officeDocument/2006/relationships/image" Target="media/image223.png" /><Relationship Id="rId227" Type="http://schemas.openxmlformats.org/officeDocument/2006/relationships/image" Target="media/image224.png" /><Relationship Id="rId228" Type="http://schemas.openxmlformats.org/officeDocument/2006/relationships/image" Target="media/image225.png" /><Relationship Id="rId229" Type="http://schemas.openxmlformats.org/officeDocument/2006/relationships/image" Target="media/image226.png" /><Relationship Id="rId23" Type="http://schemas.openxmlformats.org/officeDocument/2006/relationships/image" Target="media/image20.png" /><Relationship Id="rId230" Type="http://schemas.openxmlformats.org/officeDocument/2006/relationships/image" Target="media/image227.png" /><Relationship Id="rId231" Type="http://schemas.openxmlformats.org/officeDocument/2006/relationships/image" Target="media/image228.png" /><Relationship Id="rId232" Type="http://schemas.openxmlformats.org/officeDocument/2006/relationships/image" Target="media/image229.png" /><Relationship Id="rId233" Type="http://schemas.openxmlformats.org/officeDocument/2006/relationships/image" Target="media/image230.png" /><Relationship Id="rId234" Type="http://schemas.openxmlformats.org/officeDocument/2006/relationships/image" Target="media/image231.png" /><Relationship Id="rId235" Type="http://schemas.openxmlformats.org/officeDocument/2006/relationships/image" Target="media/image232.png" /><Relationship Id="rId236" Type="http://schemas.openxmlformats.org/officeDocument/2006/relationships/image" Target="media/image233.png" /><Relationship Id="rId237" Type="http://schemas.openxmlformats.org/officeDocument/2006/relationships/image" Target="media/image234.png" /><Relationship Id="rId238" Type="http://schemas.openxmlformats.org/officeDocument/2006/relationships/image" Target="media/image235.png" /><Relationship Id="rId239" Type="http://schemas.openxmlformats.org/officeDocument/2006/relationships/image" Target="media/image236.png" /><Relationship Id="rId24" Type="http://schemas.openxmlformats.org/officeDocument/2006/relationships/image" Target="media/image21.png" /><Relationship Id="rId240" Type="http://schemas.openxmlformats.org/officeDocument/2006/relationships/image" Target="media/image237.png" /><Relationship Id="rId241" Type="http://schemas.openxmlformats.org/officeDocument/2006/relationships/image" Target="media/image238.png" /><Relationship Id="rId242" Type="http://schemas.openxmlformats.org/officeDocument/2006/relationships/image" Target="media/image239.png" /><Relationship Id="rId243" Type="http://schemas.openxmlformats.org/officeDocument/2006/relationships/image" Target="media/image240.png" /><Relationship Id="rId244" Type="http://schemas.openxmlformats.org/officeDocument/2006/relationships/image" Target="media/image241.png" /><Relationship Id="rId245" Type="http://schemas.openxmlformats.org/officeDocument/2006/relationships/image" Target="media/image242.png" /><Relationship Id="rId246" Type="http://schemas.openxmlformats.org/officeDocument/2006/relationships/image" Target="media/image243.png" /><Relationship Id="rId247" Type="http://schemas.openxmlformats.org/officeDocument/2006/relationships/image" Target="media/image244.png" /><Relationship Id="rId248" Type="http://schemas.openxmlformats.org/officeDocument/2006/relationships/image" Target="media/image245.png" /><Relationship Id="rId249" Type="http://schemas.openxmlformats.org/officeDocument/2006/relationships/image" Target="media/image246.png" /><Relationship Id="rId25" Type="http://schemas.openxmlformats.org/officeDocument/2006/relationships/image" Target="media/image22.png" /><Relationship Id="rId250" Type="http://schemas.openxmlformats.org/officeDocument/2006/relationships/image" Target="media/image247.png" /><Relationship Id="rId251" Type="http://schemas.openxmlformats.org/officeDocument/2006/relationships/image" Target="media/image248.png" /><Relationship Id="rId252" Type="http://schemas.openxmlformats.org/officeDocument/2006/relationships/image" Target="media/image249.png" /><Relationship Id="rId253" Type="http://schemas.openxmlformats.org/officeDocument/2006/relationships/image" Target="media/image250.png" /><Relationship Id="rId254" Type="http://schemas.openxmlformats.org/officeDocument/2006/relationships/image" Target="media/image251.png" /><Relationship Id="rId255" Type="http://schemas.openxmlformats.org/officeDocument/2006/relationships/image" Target="media/image252.png" /><Relationship Id="rId256" Type="http://schemas.openxmlformats.org/officeDocument/2006/relationships/image" Target="media/image253.png" /><Relationship Id="rId257" Type="http://schemas.openxmlformats.org/officeDocument/2006/relationships/image" Target="media/image254.png" /><Relationship Id="rId258" Type="http://schemas.openxmlformats.org/officeDocument/2006/relationships/image" Target="media/image255.png" /><Relationship Id="rId259" Type="http://schemas.openxmlformats.org/officeDocument/2006/relationships/image" Target="media/image256.png" /><Relationship Id="rId26" Type="http://schemas.openxmlformats.org/officeDocument/2006/relationships/image" Target="media/image23.png" /><Relationship Id="rId260" Type="http://schemas.openxmlformats.org/officeDocument/2006/relationships/image" Target="media/image257.png" /><Relationship Id="rId261" Type="http://schemas.openxmlformats.org/officeDocument/2006/relationships/image" Target="media/image258.png" /><Relationship Id="rId262" Type="http://schemas.openxmlformats.org/officeDocument/2006/relationships/image" Target="media/image259.png" /><Relationship Id="rId263" Type="http://schemas.openxmlformats.org/officeDocument/2006/relationships/image" Target="media/image260.png" /><Relationship Id="rId264" Type="http://schemas.openxmlformats.org/officeDocument/2006/relationships/image" Target="media/image261.png" /><Relationship Id="rId265" Type="http://schemas.openxmlformats.org/officeDocument/2006/relationships/image" Target="media/image262.png" /><Relationship Id="rId266" Type="http://schemas.openxmlformats.org/officeDocument/2006/relationships/image" Target="media/image263.png" /><Relationship Id="rId267" Type="http://schemas.openxmlformats.org/officeDocument/2006/relationships/image" Target="media/image264.png" /><Relationship Id="rId268" Type="http://schemas.openxmlformats.org/officeDocument/2006/relationships/image" Target="media/image265.png" /><Relationship Id="rId269" Type="http://schemas.openxmlformats.org/officeDocument/2006/relationships/image" Target="media/image266.png" /><Relationship Id="rId27" Type="http://schemas.openxmlformats.org/officeDocument/2006/relationships/image" Target="media/image24.png" /><Relationship Id="rId270" Type="http://schemas.openxmlformats.org/officeDocument/2006/relationships/image" Target="media/image267.png" /><Relationship Id="rId271" Type="http://schemas.openxmlformats.org/officeDocument/2006/relationships/image" Target="media/image268.png" /><Relationship Id="rId272" Type="http://schemas.openxmlformats.org/officeDocument/2006/relationships/image" Target="media/image269.png" /><Relationship Id="rId273" Type="http://schemas.openxmlformats.org/officeDocument/2006/relationships/image" Target="media/image270.png" /><Relationship Id="rId274" Type="http://schemas.openxmlformats.org/officeDocument/2006/relationships/image" Target="media/image271.png" /><Relationship Id="rId275" Type="http://schemas.openxmlformats.org/officeDocument/2006/relationships/image" Target="media/image272.png" /><Relationship Id="rId276" Type="http://schemas.openxmlformats.org/officeDocument/2006/relationships/image" Target="media/image273.png" /><Relationship Id="rId277" Type="http://schemas.openxmlformats.org/officeDocument/2006/relationships/image" Target="media/image274.png" /><Relationship Id="rId278" Type="http://schemas.openxmlformats.org/officeDocument/2006/relationships/image" Target="media/image275.png" /><Relationship Id="rId279" Type="http://schemas.openxmlformats.org/officeDocument/2006/relationships/image" Target="media/image276.png" /><Relationship Id="rId28" Type="http://schemas.openxmlformats.org/officeDocument/2006/relationships/image" Target="media/image25.png" /><Relationship Id="rId280" Type="http://schemas.openxmlformats.org/officeDocument/2006/relationships/image" Target="media/image277.png" /><Relationship Id="rId281" Type="http://schemas.openxmlformats.org/officeDocument/2006/relationships/image" Target="media/image278.png" /><Relationship Id="rId282" Type="http://schemas.openxmlformats.org/officeDocument/2006/relationships/image" Target="media/image279.png" /><Relationship Id="rId283" Type="http://schemas.openxmlformats.org/officeDocument/2006/relationships/image" Target="media/image280.png" /><Relationship Id="rId284" Type="http://schemas.openxmlformats.org/officeDocument/2006/relationships/image" Target="media/image281.png" /><Relationship Id="rId285" Type="http://schemas.openxmlformats.org/officeDocument/2006/relationships/image" Target="media/image282.png" /><Relationship Id="rId286" Type="http://schemas.openxmlformats.org/officeDocument/2006/relationships/image" Target="media/image283.png" /><Relationship Id="rId287" Type="http://schemas.openxmlformats.org/officeDocument/2006/relationships/image" Target="media/image284.png" /><Relationship Id="rId288" Type="http://schemas.openxmlformats.org/officeDocument/2006/relationships/image" Target="media/image285.png" /><Relationship Id="rId289" Type="http://schemas.openxmlformats.org/officeDocument/2006/relationships/image" Target="media/image286.png" /><Relationship Id="rId29" Type="http://schemas.openxmlformats.org/officeDocument/2006/relationships/image" Target="media/image26.png" /><Relationship Id="rId290" Type="http://schemas.openxmlformats.org/officeDocument/2006/relationships/image" Target="media/image287.png" /><Relationship Id="rId291" Type="http://schemas.openxmlformats.org/officeDocument/2006/relationships/image" Target="media/image288.png" /><Relationship Id="rId292" Type="http://schemas.openxmlformats.org/officeDocument/2006/relationships/image" Target="media/image289.png" /><Relationship Id="rId293" Type="http://schemas.openxmlformats.org/officeDocument/2006/relationships/image" Target="media/image290.png" /><Relationship Id="rId294" Type="http://schemas.openxmlformats.org/officeDocument/2006/relationships/image" Target="media/image291.png" /><Relationship Id="rId295" Type="http://schemas.openxmlformats.org/officeDocument/2006/relationships/image" Target="media/image292.png" /><Relationship Id="rId296" Type="http://schemas.openxmlformats.org/officeDocument/2006/relationships/image" Target="media/image293.png" /><Relationship Id="rId297" Type="http://schemas.openxmlformats.org/officeDocument/2006/relationships/image" Target="media/image294.png" /><Relationship Id="rId298" Type="http://schemas.openxmlformats.org/officeDocument/2006/relationships/image" Target="media/image295.png" /><Relationship Id="rId299" Type="http://schemas.openxmlformats.org/officeDocument/2006/relationships/image" Target="media/image29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00" Type="http://schemas.openxmlformats.org/officeDocument/2006/relationships/image" Target="media/image297.png" /><Relationship Id="rId301" Type="http://schemas.openxmlformats.org/officeDocument/2006/relationships/image" Target="media/image298.png" /><Relationship Id="rId302" Type="http://schemas.openxmlformats.org/officeDocument/2006/relationships/image" Target="media/image299.png" /><Relationship Id="rId303" Type="http://schemas.openxmlformats.org/officeDocument/2006/relationships/image" Target="media/image300.png" /><Relationship Id="rId304" Type="http://schemas.openxmlformats.org/officeDocument/2006/relationships/image" Target="media/image301.png" /><Relationship Id="rId305" Type="http://schemas.openxmlformats.org/officeDocument/2006/relationships/image" Target="media/image302.png" /><Relationship Id="rId306" Type="http://schemas.openxmlformats.org/officeDocument/2006/relationships/image" Target="media/image303.png" /><Relationship Id="rId307" Type="http://schemas.openxmlformats.org/officeDocument/2006/relationships/image" Target="media/image304.png" /><Relationship Id="rId308" Type="http://schemas.openxmlformats.org/officeDocument/2006/relationships/image" Target="media/image305.png" /><Relationship Id="rId309" Type="http://schemas.openxmlformats.org/officeDocument/2006/relationships/image" Target="media/image306.png" /><Relationship Id="rId31" Type="http://schemas.openxmlformats.org/officeDocument/2006/relationships/image" Target="media/image28.png" /><Relationship Id="rId310" Type="http://schemas.openxmlformats.org/officeDocument/2006/relationships/image" Target="media/image307.png" /><Relationship Id="rId311" Type="http://schemas.openxmlformats.org/officeDocument/2006/relationships/image" Target="media/image308.png" /><Relationship Id="rId312" Type="http://schemas.openxmlformats.org/officeDocument/2006/relationships/image" Target="media/image309.png" /><Relationship Id="rId313" Type="http://schemas.openxmlformats.org/officeDocument/2006/relationships/image" Target="media/image310.png" /><Relationship Id="rId314" Type="http://schemas.openxmlformats.org/officeDocument/2006/relationships/image" Target="media/image311.png" /><Relationship Id="rId315" Type="http://schemas.openxmlformats.org/officeDocument/2006/relationships/image" Target="media/image312.png" /><Relationship Id="rId316" Type="http://schemas.openxmlformats.org/officeDocument/2006/relationships/image" Target="media/image313.png" /><Relationship Id="rId317" Type="http://schemas.openxmlformats.org/officeDocument/2006/relationships/image" Target="media/image314.png" /><Relationship Id="rId318" Type="http://schemas.openxmlformats.org/officeDocument/2006/relationships/image" Target="media/image315.png" /><Relationship Id="rId319" Type="http://schemas.openxmlformats.org/officeDocument/2006/relationships/image" Target="media/image316.png" /><Relationship Id="rId32" Type="http://schemas.openxmlformats.org/officeDocument/2006/relationships/image" Target="media/image29.png" /><Relationship Id="rId320" Type="http://schemas.openxmlformats.org/officeDocument/2006/relationships/image" Target="media/image317.png" /><Relationship Id="rId321" Type="http://schemas.openxmlformats.org/officeDocument/2006/relationships/image" Target="media/image318.png" /><Relationship Id="rId322" Type="http://schemas.openxmlformats.org/officeDocument/2006/relationships/image" Target="media/image319.png" /><Relationship Id="rId323" Type="http://schemas.openxmlformats.org/officeDocument/2006/relationships/image" Target="media/image320.png" /><Relationship Id="rId324" Type="http://schemas.openxmlformats.org/officeDocument/2006/relationships/image" Target="media/image321.png" /><Relationship Id="rId325" Type="http://schemas.openxmlformats.org/officeDocument/2006/relationships/image" Target="media/image322.png" /><Relationship Id="rId326" Type="http://schemas.openxmlformats.org/officeDocument/2006/relationships/image" Target="media/image323.png" /><Relationship Id="rId327" Type="http://schemas.openxmlformats.org/officeDocument/2006/relationships/image" Target="media/image324.png" /><Relationship Id="rId328" Type="http://schemas.openxmlformats.org/officeDocument/2006/relationships/image" Target="media/image325.png" /><Relationship Id="rId329" Type="http://schemas.openxmlformats.org/officeDocument/2006/relationships/image" Target="media/image326.png" /><Relationship Id="rId33" Type="http://schemas.openxmlformats.org/officeDocument/2006/relationships/image" Target="media/image30.png" /><Relationship Id="rId330" Type="http://schemas.openxmlformats.org/officeDocument/2006/relationships/image" Target="media/image327.png" /><Relationship Id="rId331" Type="http://schemas.openxmlformats.org/officeDocument/2006/relationships/image" Target="media/image328.png" /><Relationship Id="rId332" Type="http://schemas.openxmlformats.org/officeDocument/2006/relationships/image" Target="media/image329.png" /><Relationship Id="rId333" Type="http://schemas.openxmlformats.org/officeDocument/2006/relationships/image" Target="media/image330.png" /><Relationship Id="rId334" Type="http://schemas.openxmlformats.org/officeDocument/2006/relationships/image" Target="media/image331.png" /><Relationship Id="rId335" Type="http://schemas.openxmlformats.org/officeDocument/2006/relationships/image" Target="media/image332.png" /><Relationship Id="rId336" Type="http://schemas.openxmlformats.org/officeDocument/2006/relationships/image" Target="media/image333.png" /><Relationship Id="rId337" Type="http://schemas.openxmlformats.org/officeDocument/2006/relationships/image" Target="media/image334.png" /><Relationship Id="rId338" Type="http://schemas.openxmlformats.org/officeDocument/2006/relationships/image" Target="media/image335.png" /><Relationship Id="rId339" Type="http://schemas.openxmlformats.org/officeDocument/2006/relationships/image" Target="media/image336.png" /><Relationship Id="rId34" Type="http://schemas.openxmlformats.org/officeDocument/2006/relationships/image" Target="media/image31.png" /><Relationship Id="rId340" Type="http://schemas.openxmlformats.org/officeDocument/2006/relationships/image" Target="media/image337.png" /><Relationship Id="rId341" Type="http://schemas.openxmlformats.org/officeDocument/2006/relationships/image" Target="media/image338.png" /><Relationship Id="rId342" Type="http://schemas.openxmlformats.org/officeDocument/2006/relationships/image" Target="media/image339.png" /><Relationship Id="rId343" Type="http://schemas.openxmlformats.org/officeDocument/2006/relationships/image" Target="media/image340.png" /><Relationship Id="rId344" Type="http://schemas.openxmlformats.org/officeDocument/2006/relationships/image" Target="media/image341.png" /><Relationship Id="rId345" Type="http://schemas.openxmlformats.org/officeDocument/2006/relationships/image" Target="media/image342.png" /><Relationship Id="rId346" Type="http://schemas.openxmlformats.org/officeDocument/2006/relationships/image" Target="media/image343.png" /><Relationship Id="rId347" Type="http://schemas.openxmlformats.org/officeDocument/2006/relationships/image" Target="media/image344.png" /><Relationship Id="rId348" Type="http://schemas.openxmlformats.org/officeDocument/2006/relationships/image" Target="media/image345.png" /><Relationship Id="rId349" Type="http://schemas.openxmlformats.org/officeDocument/2006/relationships/image" Target="media/image346.png" /><Relationship Id="rId35" Type="http://schemas.openxmlformats.org/officeDocument/2006/relationships/image" Target="media/image32.png" /><Relationship Id="rId350" Type="http://schemas.openxmlformats.org/officeDocument/2006/relationships/image" Target="media/image347.png" /><Relationship Id="rId351" Type="http://schemas.openxmlformats.org/officeDocument/2006/relationships/image" Target="media/image348.png" /><Relationship Id="rId352" Type="http://schemas.openxmlformats.org/officeDocument/2006/relationships/image" Target="media/image349.png" /><Relationship Id="rId353" Type="http://schemas.openxmlformats.org/officeDocument/2006/relationships/image" Target="media/image350.png" /><Relationship Id="rId354" Type="http://schemas.openxmlformats.org/officeDocument/2006/relationships/image" Target="media/image351.png" /><Relationship Id="rId355" Type="http://schemas.openxmlformats.org/officeDocument/2006/relationships/image" Target="media/image352.png" /><Relationship Id="rId356" Type="http://schemas.openxmlformats.org/officeDocument/2006/relationships/image" Target="media/image353.png" /><Relationship Id="rId357" Type="http://schemas.openxmlformats.org/officeDocument/2006/relationships/image" Target="media/image354.png" /><Relationship Id="rId358" Type="http://schemas.openxmlformats.org/officeDocument/2006/relationships/image" Target="media/image355.png" /><Relationship Id="rId359" Type="http://schemas.openxmlformats.org/officeDocument/2006/relationships/image" Target="media/image356.png" /><Relationship Id="rId36" Type="http://schemas.openxmlformats.org/officeDocument/2006/relationships/image" Target="media/image33.png" /><Relationship Id="rId360" Type="http://schemas.openxmlformats.org/officeDocument/2006/relationships/image" Target="media/image357.png" /><Relationship Id="rId361" Type="http://schemas.openxmlformats.org/officeDocument/2006/relationships/image" Target="media/image358.png" /><Relationship Id="rId362" Type="http://schemas.openxmlformats.org/officeDocument/2006/relationships/image" Target="media/image359.png" /><Relationship Id="rId363" Type="http://schemas.openxmlformats.org/officeDocument/2006/relationships/image" Target="media/image360.png" /><Relationship Id="rId364" Type="http://schemas.openxmlformats.org/officeDocument/2006/relationships/image" Target="media/image361.png" /><Relationship Id="rId365" Type="http://schemas.openxmlformats.org/officeDocument/2006/relationships/image" Target="media/image362.png" /><Relationship Id="rId366" Type="http://schemas.openxmlformats.org/officeDocument/2006/relationships/image" Target="media/image363.png" /><Relationship Id="rId367" Type="http://schemas.openxmlformats.org/officeDocument/2006/relationships/image" Target="media/image364.png" /><Relationship Id="rId368" Type="http://schemas.openxmlformats.org/officeDocument/2006/relationships/image" Target="media/image365.png" /><Relationship Id="rId369" Type="http://schemas.openxmlformats.org/officeDocument/2006/relationships/image" Target="media/image366.png" /><Relationship Id="rId37" Type="http://schemas.openxmlformats.org/officeDocument/2006/relationships/image" Target="media/image34.png" /><Relationship Id="rId370" Type="http://schemas.openxmlformats.org/officeDocument/2006/relationships/image" Target="media/image367.png" /><Relationship Id="rId371" Type="http://schemas.openxmlformats.org/officeDocument/2006/relationships/image" Target="media/image368.png" /><Relationship Id="rId372" Type="http://schemas.openxmlformats.org/officeDocument/2006/relationships/image" Target="media/image369.png" /><Relationship Id="rId373" Type="http://schemas.openxmlformats.org/officeDocument/2006/relationships/image" Target="media/image370.png" /><Relationship Id="rId374" Type="http://schemas.openxmlformats.org/officeDocument/2006/relationships/image" Target="media/image371.png" /><Relationship Id="rId375" Type="http://schemas.openxmlformats.org/officeDocument/2006/relationships/image" Target="media/image372.png" /><Relationship Id="rId376" Type="http://schemas.openxmlformats.org/officeDocument/2006/relationships/image" Target="media/image373.png" /><Relationship Id="rId377" Type="http://schemas.openxmlformats.org/officeDocument/2006/relationships/image" Target="media/image374.png" /><Relationship Id="rId378" Type="http://schemas.openxmlformats.org/officeDocument/2006/relationships/image" Target="media/image375.png" /><Relationship Id="rId379" Type="http://schemas.openxmlformats.org/officeDocument/2006/relationships/image" Target="media/image376.png" /><Relationship Id="rId38" Type="http://schemas.openxmlformats.org/officeDocument/2006/relationships/image" Target="media/image35.png" /><Relationship Id="rId380" Type="http://schemas.openxmlformats.org/officeDocument/2006/relationships/image" Target="media/image377.png" /><Relationship Id="rId381" Type="http://schemas.openxmlformats.org/officeDocument/2006/relationships/image" Target="media/image378.png" /><Relationship Id="rId382" Type="http://schemas.openxmlformats.org/officeDocument/2006/relationships/image" Target="media/image379.png" /><Relationship Id="rId383" Type="http://schemas.openxmlformats.org/officeDocument/2006/relationships/image" Target="media/image380.png" /><Relationship Id="rId384" Type="http://schemas.openxmlformats.org/officeDocument/2006/relationships/image" Target="media/image381.png" /><Relationship Id="rId385" Type="http://schemas.openxmlformats.org/officeDocument/2006/relationships/image" Target="media/image382.png" /><Relationship Id="rId386" Type="http://schemas.openxmlformats.org/officeDocument/2006/relationships/image" Target="media/image383.png" /><Relationship Id="rId387" Type="http://schemas.openxmlformats.org/officeDocument/2006/relationships/image" Target="media/image384.png" /><Relationship Id="rId388" Type="http://schemas.openxmlformats.org/officeDocument/2006/relationships/image" Target="media/image385.png" /><Relationship Id="rId389" Type="http://schemas.openxmlformats.org/officeDocument/2006/relationships/image" Target="media/image386.png" /><Relationship Id="rId39" Type="http://schemas.openxmlformats.org/officeDocument/2006/relationships/image" Target="media/image36.png" /><Relationship Id="rId390" Type="http://schemas.openxmlformats.org/officeDocument/2006/relationships/image" Target="media/image387.png" /><Relationship Id="rId391" Type="http://schemas.openxmlformats.org/officeDocument/2006/relationships/image" Target="media/image388.png" /><Relationship Id="rId392" Type="http://schemas.openxmlformats.org/officeDocument/2006/relationships/image" Target="media/image389.png" /><Relationship Id="rId393" Type="http://schemas.openxmlformats.org/officeDocument/2006/relationships/image" Target="media/image390.png" /><Relationship Id="rId394" Type="http://schemas.openxmlformats.org/officeDocument/2006/relationships/image" Target="media/image391.png" /><Relationship Id="rId395" Type="http://schemas.openxmlformats.org/officeDocument/2006/relationships/image" Target="media/image392.png" /><Relationship Id="rId396" Type="http://schemas.openxmlformats.org/officeDocument/2006/relationships/image" Target="media/image393.png" /><Relationship Id="rId397" Type="http://schemas.openxmlformats.org/officeDocument/2006/relationships/image" Target="media/image394.png" /><Relationship Id="rId398" Type="http://schemas.openxmlformats.org/officeDocument/2006/relationships/image" Target="media/image395.png" /><Relationship Id="rId399" Type="http://schemas.openxmlformats.org/officeDocument/2006/relationships/image" Target="media/image39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00" Type="http://schemas.openxmlformats.org/officeDocument/2006/relationships/image" Target="media/image397.png" /><Relationship Id="rId401" Type="http://schemas.openxmlformats.org/officeDocument/2006/relationships/image" Target="media/image398.png" /><Relationship Id="rId402" Type="http://schemas.openxmlformats.org/officeDocument/2006/relationships/image" Target="media/image399.png" /><Relationship Id="rId403" Type="http://schemas.openxmlformats.org/officeDocument/2006/relationships/image" Target="media/image400.png" /><Relationship Id="rId404" Type="http://schemas.openxmlformats.org/officeDocument/2006/relationships/image" Target="media/image401.png" /><Relationship Id="rId405" Type="http://schemas.openxmlformats.org/officeDocument/2006/relationships/image" Target="media/image402.png" /><Relationship Id="rId406" Type="http://schemas.openxmlformats.org/officeDocument/2006/relationships/image" Target="media/image403.png" /><Relationship Id="rId407" Type="http://schemas.openxmlformats.org/officeDocument/2006/relationships/image" Target="media/image404.png" /><Relationship Id="rId408" Type="http://schemas.openxmlformats.org/officeDocument/2006/relationships/image" Target="media/image405.png" /><Relationship Id="rId409" Type="http://schemas.openxmlformats.org/officeDocument/2006/relationships/image" Target="media/image406.png" /><Relationship Id="rId41" Type="http://schemas.openxmlformats.org/officeDocument/2006/relationships/image" Target="media/image38.png" /><Relationship Id="rId410" Type="http://schemas.openxmlformats.org/officeDocument/2006/relationships/image" Target="media/image407.png" /><Relationship Id="rId411" Type="http://schemas.openxmlformats.org/officeDocument/2006/relationships/image" Target="media/image408.png" /><Relationship Id="rId412" Type="http://schemas.openxmlformats.org/officeDocument/2006/relationships/image" Target="media/image409.png" /><Relationship Id="rId413" Type="http://schemas.openxmlformats.org/officeDocument/2006/relationships/image" Target="media/image410.png" /><Relationship Id="rId414" Type="http://schemas.openxmlformats.org/officeDocument/2006/relationships/image" Target="media/image411.png" /><Relationship Id="rId415" Type="http://schemas.openxmlformats.org/officeDocument/2006/relationships/image" Target="media/image412.png" /><Relationship Id="rId416" Type="http://schemas.openxmlformats.org/officeDocument/2006/relationships/image" Target="media/image413.png" /><Relationship Id="rId417" Type="http://schemas.openxmlformats.org/officeDocument/2006/relationships/image" Target="media/image414.png" /><Relationship Id="rId418" Type="http://schemas.openxmlformats.org/officeDocument/2006/relationships/image" Target="media/image415.png" /><Relationship Id="rId419" Type="http://schemas.openxmlformats.org/officeDocument/2006/relationships/image" Target="media/image416.png" /><Relationship Id="rId42" Type="http://schemas.openxmlformats.org/officeDocument/2006/relationships/image" Target="media/image39.png" /><Relationship Id="rId420" Type="http://schemas.openxmlformats.org/officeDocument/2006/relationships/image" Target="media/image417.png" /><Relationship Id="rId421" Type="http://schemas.openxmlformats.org/officeDocument/2006/relationships/image" Target="media/image418.png" /><Relationship Id="rId422" Type="http://schemas.openxmlformats.org/officeDocument/2006/relationships/image" Target="media/image419.png" /><Relationship Id="rId423" Type="http://schemas.openxmlformats.org/officeDocument/2006/relationships/image" Target="media/image420.png" /><Relationship Id="rId424" Type="http://schemas.openxmlformats.org/officeDocument/2006/relationships/image" Target="media/image421.png" /><Relationship Id="rId425" Type="http://schemas.openxmlformats.org/officeDocument/2006/relationships/image" Target="media/image422.png" /><Relationship Id="rId426" Type="http://schemas.openxmlformats.org/officeDocument/2006/relationships/image" Target="media/image423.png" /><Relationship Id="rId427" Type="http://schemas.openxmlformats.org/officeDocument/2006/relationships/image" Target="media/image424.png" /><Relationship Id="rId428" Type="http://schemas.openxmlformats.org/officeDocument/2006/relationships/image" Target="media/image425.png" /><Relationship Id="rId429" Type="http://schemas.openxmlformats.org/officeDocument/2006/relationships/image" Target="media/image426.png" /><Relationship Id="rId43" Type="http://schemas.openxmlformats.org/officeDocument/2006/relationships/image" Target="media/image40.png" /><Relationship Id="rId430" Type="http://schemas.openxmlformats.org/officeDocument/2006/relationships/image" Target="media/image427.png" /><Relationship Id="rId431" Type="http://schemas.openxmlformats.org/officeDocument/2006/relationships/image" Target="media/image428.png" /><Relationship Id="rId432" Type="http://schemas.openxmlformats.org/officeDocument/2006/relationships/image" Target="media/image429.png" /><Relationship Id="rId433" Type="http://schemas.openxmlformats.org/officeDocument/2006/relationships/image" Target="media/image430.png" /><Relationship Id="rId434" Type="http://schemas.openxmlformats.org/officeDocument/2006/relationships/image" Target="media/image431.png" /><Relationship Id="rId435" Type="http://schemas.openxmlformats.org/officeDocument/2006/relationships/image" Target="media/image432.png" /><Relationship Id="rId436" Type="http://schemas.openxmlformats.org/officeDocument/2006/relationships/image" Target="media/image433.png" /><Relationship Id="rId437" Type="http://schemas.openxmlformats.org/officeDocument/2006/relationships/image" Target="media/image434.png" /><Relationship Id="rId438" Type="http://schemas.openxmlformats.org/officeDocument/2006/relationships/image" Target="media/image435.png" /><Relationship Id="rId439" Type="http://schemas.openxmlformats.org/officeDocument/2006/relationships/image" Target="media/image436.png" /><Relationship Id="rId44" Type="http://schemas.openxmlformats.org/officeDocument/2006/relationships/image" Target="media/image41.png" /><Relationship Id="rId440" Type="http://schemas.openxmlformats.org/officeDocument/2006/relationships/image" Target="media/image437.png" /><Relationship Id="rId441" Type="http://schemas.openxmlformats.org/officeDocument/2006/relationships/image" Target="media/image438.png" /><Relationship Id="rId442" Type="http://schemas.openxmlformats.org/officeDocument/2006/relationships/image" Target="media/image439.png" /><Relationship Id="rId443" Type="http://schemas.openxmlformats.org/officeDocument/2006/relationships/image" Target="media/image440.png" /><Relationship Id="rId444" Type="http://schemas.openxmlformats.org/officeDocument/2006/relationships/image" Target="media/image441.png" /><Relationship Id="rId445" Type="http://schemas.openxmlformats.org/officeDocument/2006/relationships/image" Target="media/image442.png" /><Relationship Id="rId446" Type="http://schemas.openxmlformats.org/officeDocument/2006/relationships/header" Target="header1.xml" /><Relationship Id="rId447" Type="http://schemas.openxmlformats.org/officeDocument/2006/relationships/footer" Target="footer1.xml" /><Relationship Id="rId448" Type="http://schemas.openxmlformats.org/officeDocument/2006/relationships/styles" Target="styles.xml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1.8 - Other Types of Inequalities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