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real numbers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the equation is true.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5pt;width:84pt">
                  <v:imagedata r:id="rId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27" type="#_x0000_t75" style="height:15pt;width:76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28" type="#_x0000_t75" style="height:15pt;width:76.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29" type="#_x0000_t75" style="height:15pt;width:75.7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0" type="#_x0000_t75" style="height:15pt;width:71.2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"/>
                    </w:rPr>
                    <w:pict>
                      <v:shape id="_x0000_i1031" type="#_x0000_t75" style="height:15pt;width:70.5pt">
                        <v:imagedata r:id="rId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6:36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real numbers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the equation is true.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"/>
              </w:rPr>
              <w:pict>
                <v:shape id="_x0000_i1032" type="#_x0000_t75" style="height:15pt;width:67.5pt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33" type="#_x0000_t75" style="height:15pt;width:54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34" type="#_x0000_t75" style="height:15pt;width:60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35" type="#_x0000_t75" style="height:15pt;width:54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36" type="#_x0000_t75" style="height:15pt;width:54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37" type="#_x0000_t75" style="height:15pt;width:54pt">
                        <v:imagedata r:id="rId1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6:44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real numbers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the equation is true.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038" type="#_x0000_t75" style="height:16.5pt;width:128.25pt">
                  <v:imagedata r:id="rId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39" type="#_x0000_t75" style="height:15pt;width:62.2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40" type="#_x0000_t75" style="height:15pt;width:62.2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41" type="#_x0000_t75" style="height:15pt;width:62.25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42" type="#_x0000_t75" style="height:15pt;width:62.2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043" type="#_x0000_t75" style="height:15pt;width:68.25pt">
                        <v:imagedata r:id="rId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6:53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real numbers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such that the equation is true.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44" type="#_x0000_t75" style="height:16.5pt;width:103.5pt">
                  <v:imagedata r:id="rId2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0,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45" type="#_x0000_t75" style="height:24.75pt;width:11.2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46" type="#_x0000_t75" style="height:24.75pt;width:11.25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4"/>
                      <w:sz w:val="22"/>
                      <w:szCs w:val="22"/>
                      <w:bdr w:val="nil"/>
                      <w:rtl w:val="0"/>
                    </w:rPr>
                    <w:pict>
                      <v:shape id="_x0000_i1047" type="#_x0000_t75" style="height:24.75pt;width:11.2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= –10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7:04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number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048" type="#_x0000_t75" style="height:22.5pt;width:48pt">
                  <v:imagedata r:id="rId2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49" type="#_x0000_t75" style="height:13.5pt;width:30.75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50" type="#_x0000_t75" style="height:13.5pt;width:30.7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51" type="#_x0000_t75" style="height:13.5pt;width:30.75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52" type="#_x0000_t75" style="height:13.5pt;width:25.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53" type="#_x0000_t75" style="height:13.5pt;width:25.5pt">
                        <v:imagedata r:id="rId3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7:17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number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054" type="#_x0000_t75" style="height:22.5pt;width:49.5pt">
                  <v:imagedata r:id="rId3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055" type="#_x0000_t75" style="height:13.5pt;width:21pt">
                        <v:imagedata r:id="rId3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056" type="#_x0000_t75" style="height:13.5pt;width:21pt">
                        <v:imagedata r:id="rId3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057" type="#_x0000_t75" style="height:13.5pt;width:21pt">
                        <v:imagedata r:id="rId3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058" type="#_x0000_t75" style="height:13.5pt;width:21pt">
                        <v:imagedata r:id="rId3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059" type="#_x0000_t75" style="height:13.5pt;width:21pt">
                        <v:imagedata r:id="rId3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7:48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number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060" type="#_x0000_t75" style="height:22.5pt;width:32.25pt">
                  <v:imagedata r:id="rId3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1" type="#_x0000_t75" style="height:13.5pt;width:21pt">
                        <v:imagedata r:id="rId3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062" type="#_x0000_t75" style="height:13.5pt;width:21pt">
                        <v:imagedata r:id="rId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0"/>
                    </w:rPr>
                    <w:pict>
                      <v:shape id="_x0000_i1063" type="#_x0000_t75" style="height:12pt;width:5.25pt">
                        <v:imagedata r:id="rId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64" type="#_x0000_t75" style="height:13.5pt;width:21pt">
                        <v:imagedata r:id="rId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065" type="#_x0000_t75" style="height:12pt;width:5.25pt">
                        <v:imagedata r:id="rId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7:49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number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066" type="#_x0000_t75" style="height:22.5pt;width:32.25pt">
                  <v:imagedata r:id="rId3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7:51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number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–4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​–1 + 4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 + 7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 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8:02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number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067" type="#_x0000_t75" style="height:22.5pt;width:45.75pt">
                  <v:imagedata r:id="rId3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17.64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​7.2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–4.2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–17.64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8:08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number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068" type="#_x0000_t75" style="height:22.5pt;width:51.75pt">
                  <v:imagedata r:id="rId3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​–0.01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​–0.0001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​3.01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​0.01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0.0001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8:18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Perform the addition or subtraction and write the result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069" type="#_x0000_t75" style="height:16.5pt;width:74.25pt">
                  <v:imagedata r:id="rId4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16​ –  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–  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–  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–  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–  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8:32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Perform the addition or subtraction and write the result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"/>
                <w:sz w:val="22"/>
                <w:szCs w:val="22"/>
                <w:bdr w:val="nil"/>
                <w:rtl w:val="0"/>
              </w:rPr>
              <w:pict>
                <v:shape id="_x0000_i1070" type="#_x0000_t75" style="height:16.5pt;width:73.5pt">
                  <v:imagedata r:id="rId4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8:36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Perform the addition or subtraction and write the result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071" type="#_x0000_t75" style="height:16.5pt;width:66pt">
                  <v:imagedata r:id="rId4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2" type="#_x0000_t75" style="height:13.5pt;width:37.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3" type="#_x0000_t75" style="height:13.5pt;width:46.5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4" type="#_x0000_t75" style="height:13.5pt;width:37.5pt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5" type="#_x0000_t75" style="height:13.5pt;width:46.5pt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6" type="#_x0000_t75" style="height:13.5pt;width:46.5pt">
                        <v:imagedata r:id="rId4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8:51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Perform the addition or subtraction and write the result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077" type="#_x0000_t75" style="height:16.5pt;width:103.5pt">
                  <v:imagedata r:id="rId4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8" type="#_x0000_t75" style="height:13.5pt;width:37.5pt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79" type="#_x0000_t75" style="height:13.5pt;width:37.5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80" type="#_x0000_t75" style="height:13.5pt;width:46.5pt">
                        <v:imagedata r:id="rId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81" type="#_x0000_t75" style="height:13.5pt;width:46.5pt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82" type="#_x0000_t75" style="height:13.5pt;width:37.5pt">
                        <v:imagedata r:id="rId5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8:59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Perform the addition or subtraction and write the result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083" type="#_x0000_t75" style="height:16.5pt;width:123pt">
                  <v:imagedata r:id="rId5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84" type="#_x0000_t75" style="height:13.5pt;width:53.25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85" type="#_x0000_t75" style="height:13.5pt;width:53.25pt">
                        <v:imagedata r:id="rId5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86" type="#_x0000_t75" style="height:13.5pt;width:53.25pt">
                        <v:imagedata r:id="rId5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87" type="#_x0000_t75" style="height:13.5pt;width:53.25pt">
                        <v:imagedata r:id="rId5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88" type="#_x0000_t75" style="height:13.5pt;width:53.25pt">
                        <v:imagedata r:id="rId5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9:56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Perform the operation and write the result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089" type="#_x0000_t75" style="height:16.5pt;width:63pt">
                  <v:imagedata r:id="rId6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0" type="#_x0000_t75" style="height:13.5pt;width:26.25pt">
                        <v:imagedata r:id="rId6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1" type="#_x0000_t75" style="height:13.5pt;width:26.25pt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2" type="#_x0000_t75" style="height:13.5pt;width:26.25pt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3" type="#_x0000_t75" style="height:13.5pt;width:26.25pt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4" type="#_x0000_t75" style="height:13.5pt;width:26.25pt">
                        <v:imagedata r:id="rId6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10:24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Perform the operation and write the result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"/>
              </w:rPr>
              <w:pict>
                <v:shape id="_x0000_i1095" type="#_x0000_t75" style="height:16.5pt;width:49.5pt">
                  <v:imagedata r:id="rId6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6" type="#_x0000_t75" style="height:13.5pt;width:41.25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97" type="#_x0000_t75" style="height:13.5pt;width:41.25pt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098" type="#_x0000_t75" style="height:13.5pt;width:41.25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099" type="#_x0000_t75" style="height:13.5pt;width:41.25pt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0" type="#_x0000_t75" style="height:13.5pt;width:41.25pt">
                        <v:imagedata r:id="rId7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11:18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Perform the operation and write the result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101" type="#_x0000_t75" style="height:22.5pt;width:124.5pt">
                  <v:imagedata r:id="rId7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11:21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Perform the operation and write the result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02" type="#_x0000_t75" style="height:21pt;width:39pt">
                  <v:imagedata r:id="rId7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3" type="#_x0000_t75" style="height:13.5pt;width:40.5pt">
                        <v:imagedata r:id="rId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4" type="#_x0000_t75" style="height:13.5pt;width:40.5pt">
                        <v:imagedata r:id="rId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5" type="#_x0000_t75" style="height:13.5pt;width:30.75pt">
                        <v:imagedata r:id="rId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6" type="#_x0000_t75" style="height:13.5pt;width:40.5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07" type="#_x0000_t75" style="height:13.5pt;width:30.75pt">
                        <v:imagedata r:id="rId7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10/3/2014 11:26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Perform the operation and write the result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08" type="#_x0000_t75" style="height:21pt;width:39pt">
                  <v:imagedata r:id="rId7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09" type="#_x0000_t75" style="height:13.5pt;width:42.75pt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10" type="#_x0000_t75" style="height:13.5pt;width:51.75pt">
                        <v:imagedata r:id="rId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11" type="#_x0000_t75" style="height:13.5pt;width:41.25pt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12" type="#_x0000_t75" style="height:13.5pt;width:42.75pt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13" type="#_x0000_t75" style="height:13.5pt;width:51.75pt">
                        <v:imagedata r:id="rId8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conjugate of the complex number. Then multiply the number by its complex conjugate.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114" type="#_x0000_t75" style="height:13.5pt;width:27pt">
                  <v:imagedata r:id="rId8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15" type="#_x0000_t75" style="height:13.5pt;width:45pt">
                        <v:imagedata r:id="rId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16" type="#_x0000_t75" style="height:13.5pt;width:39pt">
                        <v:imagedata r:id="rId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17" type="#_x0000_t75" style="height:13.5pt;width:39pt">
                        <v:imagedata r:id="rId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"/>
                      <w:sz w:val="22"/>
                      <w:szCs w:val="22"/>
                      <w:bdr w:val="nil"/>
                      <w:rtl w:val="0"/>
                    </w:rPr>
                    <w:pict>
                      <v:shape id="_x0000_i1118" type="#_x0000_t75" style="height:15pt;width:54pt">
                        <v:imagedata r:id="rId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19" type="#_x0000_t75" style="height:13.5pt;width:45pt">
                        <v:imagedata r:id="rId9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conjugate of the complex number. Then multiply the number by its complex conjugate.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"/>
              </w:rPr>
              <w:pict>
                <v:shape id="_x0000_i1120" type="#_x0000_t75" style="height:13.5pt;width:32.25pt">
                  <v:imagedata r:id="rId9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21" type="#_x0000_t75" style="height:13.5pt;width:55.5pt">
                        <v:imagedata r:id="rId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22" type="#_x0000_t75" style="height:13.5pt;width:55.5pt">
                        <v:imagedata r:id="rId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23" type="#_x0000_t75" style="height:13.5pt;width:55.5pt">
                        <v:imagedata r:id="rId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24" type="#_x0000_t75" style="height:13.5pt;width:65.25pt">
                        <v:imagedata r:id="rId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25" type="#_x0000_t75" style="height:13.5pt;width:55.5pt">
                        <v:imagedata r:id="rId9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conjugate of the complex number. Then multiply the number by its complex conjugate.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26" type="#_x0000_t75" style="height:21pt;width:59.25pt">
                  <v:imagedata r:id="rId9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127" type="#_x0000_t75" style="height:21pt;width:84pt">
                        <v:imagedata r:id="rId9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128" type="#_x0000_t75" style="height:21pt;width:75pt">
                        <v:imagedata r:id="rId9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129" type="#_x0000_t75" style="height:21pt;width:84pt">
                        <v:imagedata r:id="rId10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130" type="#_x0000_t75" style="height:21pt;width:75pt">
                        <v:imagedata r:id="rId1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131" type="#_x0000_t75" style="height:21pt;width:84pt">
                        <v:imagedata r:id="rId10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1.5.44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conjugate of the complex number. Then multiply the number by its complex conjugate.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132" type="#_x0000_t75" style="height:21pt;width:47.25pt">
                  <v:imagedata r:id="rId10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133" type="#_x0000_t75" style="height:21pt;width:1in">
                        <v:imagedata r:id="rId1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134" type="#_x0000_t75" style="height:21pt;width:60pt">
                        <v:imagedata r:id="rId10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135" type="#_x0000_t75" style="height:21pt;width:66pt">
                        <v:imagedata r:id="rId10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136" type="#_x0000_t75" style="height:21pt;width:63pt">
                        <v:imagedata r:id="rId10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137" type="#_x0000_t75" style="height:21pt;width:51pt">
                        <v:imagedata r:id="rId10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conjugate of the complex number. Then multiply the number by its complex conjugate.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138" type="#_x0000_t75" style="height:22.5pt;width:32.25pt">
                  <v:imagedata r:id="rId10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39" type="#_x0000_t75" style="height:13.5pt;width:21pt">
                        <v:imagedata r:id="rId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1521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140" type="#_x0000_t75" style="height:13.5pt;width:21pt">
                        <v:imagedata r:id="rId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quotient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41" type="#_x0000_t75" style="height:31.5pt;width:13.5pt">
                  <v:imagedata r:id="rId1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9"/>
                      <w:sz w:val="22"/>
                      <w:szCs w:val="22"/>
                      <w:bdr w:val="nil"/>
                      <w:rtl w:val="0"/>
                    </w:rPr>
                    <w:pict>
                      <v:shape id="_x0000_i1142" type="#_x0000_t75" style="height:30pt;width:22.5pt">
                        <v:imagedata r:id="rId1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43" type="#_x0000_t75" style="height:31.5pt;width:22.5pt">
                        <v:imagedata r:id="rId1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9"/>
                      <w:sz w:val="22"/>
                      <w:szCs w:val="22"/>
                      <w:bdr w:val="nil"/>
                      <w:rtl w:val="0"/>
                    </w:rPr>
                    <w:pict>
                      <v:shape id="_x0000_i1144" type="#_x0000_t75" style="height:30pt;width:19.5pt">
                        <v:imagedata r:id="rId1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quotient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45" type="#_x0000_t75" style="height:31.5pt;width:28.5pt">
                  <v:imagedata r:id="rId11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146" type="#_x0000_t75" style="height:31.5pt;width:13.5pt">
                        <v:imagedata r:id="rId1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9"/>
                      <w:sz w:val="22"/>
                      <w:szCs w:val="22"/>
                      <w:bdr w:val="nil"/>
                      <w:rtl w:val="0"/>
                    </w:rPr>
                    <w:pict>
                      <v:shape id="_x0000_i1147" type="#_x0000_t75" style="height:30pt;width:22.5pt">
                        <v:imagedata r:id="rId1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48" type="#_x0000_t75" style="height:31.5pt;width:22.5pt">
                        <v:imagedata r:id="rId11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quotient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49" type="#_x0000_t75" style="height:31.5pt;width:28.5pt">
                  <v:imagedata r:id="rId11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50" type="#_x0000_t75" style="height:31.5pt;width:28.5pt">
                        <v:imagedata r:id="rId1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51" type="#_x0000_t75" style="height:31.5pt;width:22.5pt">
                        <v:imagedata r:id="rId1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52" type="#_x0000_t75" style="height:31.5pt;width:28.5pt">
                        <v:imagedata r:id="rId1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53" type="#_x0000_t75" style="height:31.5pt;width:51.75pt">
                        <v:imagedata r:id="rId1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154" type="#_x0000_t75" style="height:31.5pt;width:51.75pt">
                        <v:imagedata r:id="rId12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1.5.52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quotient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155" type="#_x0000_t75" style="height:31.5pt;width:28.5pt">
                  <v:imagedata r:id="rId12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56" type="#_x0000_t75" style="height:24.75pt;width:11.25pt">
                        <v:imagedata r:id="rId12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57" type="#_x0000_t75" style="height:24.75pt;width:11.25pt">
                        <v:imagedata r:id="rId12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58" type="#_x0000_t75" style="height:24.75pt;width:11.25pt">
                        <v:imagedata r:id="rId12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59" type="#_x0000_t75" style="height:24.75pt;width:11.25pt">
                        <v:imagedata r:id="rId12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60" type="#_x0000_t75" style="height:24.75pt;width:11.25pt">
                        <v:imagedata r:id="rId12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61" type="#_x0000_t75" style="height:24.75pt;width:11.25pt">
                        <v:imagedata r:id="rId12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62" type="#_x0000_t75" style="height:24.75pt;width:11.25pt">
                        <v:imagedata r:id="rId1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63" type="#_x0000_t75" style="height:24.75pt;width:11.25pt">
                        <v:imagedata r:id="rId12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64" type="#_x0000_t75" style="height:24.75pt;width:11.25pt">
                        <v:imagedata r:id="rId1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65" type="#_x0000_t75" style="height:24.75pt;width:11.25pt">
                        <v:imagedata r:id="rId12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quotient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166" type="#_x0000_t75" style="height:31.5pt;width:34.5pt">
                  <v:imagedata r:id="rId12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67" type="#_x0000_t75" style="height:13.5pt;width:36.75pt">
                        <v:imagedata r:id="rId1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68" type="#_x0000_t75" style="height:13.5pt;width:36.75pt">
                        <v:imagedata r:id="rId1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69" type="#_x0000_t75" style="height:13.5pt;width:36.75pt">
                        <v:imagedata r:id="rId1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70" type="#_x0000_t75" style="height:13.5pt;width:27pt">
                        <v:imagedata r:id="rId1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171" type="#_x0000_t75" style="height:13.5pt;width:27pt">
                        <v:imagedata r:id="rId13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quotient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172" type="#_x0000_t75" style="height:31.5pt;width:39.75pt">
                  <v:imagedata r:id="rId13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73" type="#_x0000_t75" style="height:24.75pt;width:5.25pt">
                        <v:imagedata r:id="rId1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– 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174" type="#_x0000_t75" style="height:11pt;width:6pt">
                        <v:imagedata r:id="rId13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75" type="#_x0000_t75" style="height:24.75pt;width:5.25pt">
                        <v:imagedata r:id="rId13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76" type="#_x0000_t75" style="height:24.75pt;width:5.25pt">
                        <v:imagedata r:id="rId1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+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77" type="#_x0000_t75" style="height:24.75pt;width:5.25pt">
                        <v:imagedata r:id="rId13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Perform the operation and write the result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178" type="#_x0000_t75" style="height:31.5pt;width:68.25pt">
                  <v:imagedata r:id="rId138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79" type="#_x0000_t75" style="height:24.75pt;width:11.25pt">
                        <v:imagedata r:id="rId1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80" type="#_x0000_t75" style="height:24.75pt;width:5.25pt">
                        <v:imagedata r:id="rId14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81" type="#_x0000_t75" style="height:24.75pt;width:11.25pt">
                        <v:imagedata r:id="rId1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82" type="#_x0000_t75" style="height:24.75pt;width:5.25pt">
                        <v:imagedata r:id="rId14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83" type="#_x0000_t75" style="height:24.75pt;width:11.25pt">
                        <v:imagedata r:id="rId1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84" type="#_x0000_t75" style="height:24.75pt;width:5.25pt">
                        <v:imagedata r:id="rId14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85" type="#_x0000_t75" style="height:24.75pt;width:5.25pt">
                        <v:imagedata r:id="rId14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86" type="#_x0000_t75" style="height:24.75pt;width:11.25pt">
                        <v:imagedata r:id="rId1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3"/>
                    </w:rPr>
                    <w:pict>
                      <v:shape id="_x0000_i1187" type="#_x0000_t75" style="height:24.75pt;width:11.25pt">
                        <v:imagedata r:id="rId13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3"/>
                      <w:sz w:val="24"/>
                      <w:szCs w:val="24"/>
                      <w:bdr w:val="nil"/>
                      <w:rtl w:val="0"/>
                    </w:rPr>
                    <w:pict>
                      <v:shape id="_x0000_i1188" type="#_x0000_t75" style="height:24.75pt;width:5.25pt">
                        <v:imagedata r:id="rId14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number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189" type="#_x0000_t75" style="height:22.5pt;width:65.25pt">
                  <v:imagedata r:id="rId14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"/>
                      <w:sz w:val="22"/>
                      <w:szCs w:val="22"/>
                      <w:bdr w:val="nil"/>
                      <w:rtl w:val="0"/>
                    </w:rPr>
                    <w:pict>
                      <v:shape id="_x0000_i1190" type="#_x0000_t75" style="height:21pt;width:18pt">
                        <v:imagedata r:id="rId1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91" type="#_x0000_t75" style="height:21pt;width:18pt">
                        <v:imagedata r:id="rId1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9"/>
                    </w:rPr>
                    <w:pict>
                      <v:shape id="_x0000_i1192" type="#_x0000_t75" style="height:21pt;width:18pt">
                        <v:imagedata r:id="rId1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193" type="#_x0000_t75" style="height:13.5pt;width:21pt">
                        <v:imagedata r:id="rId1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94" type="#_x0000_t75" style="height:13.5pt;width:21pt">
                        <v:imagedata r:id="rId145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number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"/>
                <w:sz w:val="22"/>
                <w:szCs w:val="22"/>
                <w:bdr w:val="nil"/>
                <w:rtl w:val="0"/>
              </w:rPr>
              <w:pict>
                <v:shape id="_x0000_i1195" type="#_x0000_t75" style="height:22.5pt;width:75.75pt">
                  <v:imagedata r:id="rId14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196" type="#_x0000_t75" style="height:13.5pt;width:27pt">
                        <v:imagedata r:id="rId1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197" type="#_x0000_t75" style="height:19.5pt;width:32.25pt">
                        <v:imagedata r:id="rId1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0"/>
                    </w:rPr>
                    <w:pict>
                      <v:shape id="_x0000_i1198" type="#_x0000_t75" style="height:10pt;width:6pt">
                        <v:imagedata r:id="rId149" o:title=""/>
                      </v:shape>
                    </w:pict>
                  </w:r>
                  <w:r>
                    <w:rPr>
                      <w:position w:val="-2"/>
                    </w:rPr>
                    <w:pict>
                      <v:shape id="_x0000_i1199" type="#_x0000_t75" style="height:13.5pt;width:27pt">
                        <v:imagedata r:id="rId1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00" type="#_x0000_t75" style="height:19.5pt;width:23.25pt">
                        <v:imagedata r:id="rId1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01" type="#_x0000_t75" style="height:19.5pt;width:23.25pt">
                        <v:imagedata r:id="rId15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5/14/2015 10:49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number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202" type="#_x0000_t75" style="height:27pt;width:44.25pt">
                  <v:imagedata r:id="rId15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203" type="#_x0000_t75" style="height:19.5pt;width:32.25pt">
                        <v:imagedata r:id="rId1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0"/>
                      <w:sz w:val="24"/>
                      <w:szCs w:val="24"/>
                      <w:bdr w:val="nil"/>
                      <w:rtl w:val="0"/>
                    </w:rPr>
                    <w:pict>
                      <v:shape id="_x0000_i1204" type="#_x0000_t75" style="height:12pt;width:11.25pt">
                        <v:imagedata r:id="rId1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05" type="#_x0000_t75" style="height:19.5pt;width:22.5pt">
                        <v:imagedata r:id="rId1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0"/>
                    </w:rPr>
                    <w:pict>
                      <v:shape id="_x0000_i1206" type="#_x0000_t75" style="height:12pt;width:11.25pt">
                        <v:imagedata r:id="rId1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07" type="#_x0000_t75" style="height:19.5pt;width:22.5pt">
                        <v:imagedata r:id="rId15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3:59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number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208" type="#_x0000_t75" style="height:24pt;width:108.75pt">
                  <v:imagedata r:id="rId15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(24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09" type="#_x0000_t75" style="height:13.5pt;width:27pt">
                        <v:imagedata r:id="rId15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– (6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10" type="#_x0000_t75" style="height:13.5pt;width:15pt">
                        <v:imagedata r:id="rId15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– 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11" type="#_x0000_t75" style="height:13.5pt;width:21pt">
                        <v:imagedata r:id="rId16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12" type="#_x0000_t75" style="height:13.5pt;width:27pt">
                        <v:imagedata r:id="rId15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13" type="#_x0000_t75" style="height:13.5pt;width:15pt">
                        <v:imagedata r:id="rId15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14" type="#_x0000_t75" style="height:13.5pt;width:21pt">
                        <v:imagedata r:id="rId16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15" type="#_x0000_t75" style="height:13.5pt;width:27pt">
                        <v:imagedata r:id="rId15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+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16" type="#_x0000_t75" style="height:13.5pt;width:15pt">
                        <v:imagedata r:id="rId15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17" type="#_x0000_t75" style="height:13.5pt;width:21pt">
                        <v:imagedata r:id="rId16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18" type="#_x0000_t75" style="height:13.5pt;width:27pt">
                        <v:imagedata r:id="rId15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–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19" type="#_x0000_t75" style="height:13.5pt;width:15pt">
                        <v:imagedata r:id="rId15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–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20" type="#_x0000_t75" style="height:13.5pt;width:21pt">
                        <v:imagedata r:id="rId16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21" type="#_x0000_t75" style="height:13.5pt;width:27pt">
                        <v:imagedata r:id="rId15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 +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22" type="#_x0000_t75" style="height:13.5pt;width:15pt">
                        <v:imagedata r:id="rId15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+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23" type="#_x0000_t75" style="height:13.5pt;width:21pt">
                        <v:imagedata r:id="rId16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4:31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the complex number in standard form.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"/>
                <w:sz w:val="24"/>
                <w:szCs w:val="24"/>
                <w:bdr w:val="nil"/>
                <w:rtl w:val="0"/>
              </w:rPr>
              <w:pict>
                <v:shape id="_x0000_i1224" type="#_x0000_t75" style="height:27pt;width:67pt">
                  <v:imagedata r:id="rId16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225" type="#_x0000_t75" style="height:16pt;width:57pt">
                        <v:imagedata r:id="rId1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226" type="#_x0000_t75" style="height:16pt;width:63pt">
                        <v:imagedata r:id="rId1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227" type="#_x0000_t75" style="height:16pt;width:57pt">
                        <v:imagedata r:id="rId1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228" type="#_x0000_t75" style="height:16pt;width:63pt">
                        <v:imagedata r:id="rId1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"/>
                    </w:rPr>
                    <w:pict>
                      <v:shape id="_x0000_i1229" type="#_x0000_t75" style="height:16pt;width:51pt">
                        <v:imagedata r:id="rId16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1.5.68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 and write complex solutions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30" type="#_x0000_t75" style="height:19.5pt;width:84pt">
                  <v:imagedata r:id="rId16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31" type="#_x0000_t75" style="height:13.5pt;width:88.5pt">
                        <v:imagedata r:id="rId1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32" type="#_x0000_t75" style="height:13.5pt;width:88.5pt">
                        <v:imagedata r:id="rId1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33" type="#_x0000_t75" style="height:13.5pt;width:88.5pt">
                        <v:imagedata r:id="rId1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34" type="#_x0000_t75" style="height:13.5pt;width:88.5pt">
                        <v:imagedata r:id="rId17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35" type="#_x0000_t75" style="height:13.5pt;width:99pt">
                        <v:imagedata r:id="rId17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1.5.69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5:12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equation and write complex solutions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236" type="#_x0000_t75" style="height:19.5pt;width:80.25pt">
                  <v:imagedata r:id="rId17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37" type="#_x0000_t75" style="height:19.5pt;width:109.5pt">
                        <v:imagedata r:id="rId17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38" type="#_x0000_t75" style="height:19.5pt;width:109.5pt">
                        <v:imagedata r:id="rId17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39" type="#_x0000_t75" style="height:19.5pt;width:99pt">
                        <v:imagedata r:id="rId17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40" type="#_x0000_t75" style="height:19.5pt;width:120pt">
                        <v:imagedata r:id="rId1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41" type="#_x0000_t75" style="height:19.5pt;width:109.5pt">
                        <v:imagedata r:id="rId17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10/4/2014 5:17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Simplify the complex number and write it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42" type="#_x0000_t75" style="height:19.5pt;width:43.5pt">
                  <v:imagedata r:id="rId17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43" type="#_x0000_t75" style="height:13.5pt;width:27pt">
                        <v:imagedata r:id="rId1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44" type="#_x0000_t75" style="height:13.5pt;width:36.75pt">
                        <v:imagedata r:id="rId18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45" type="#_x0000_t75" style="height:13.5pt;width:19.5pt">
                        <v:imagedata r:id="rId1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46" type="#_x0000_t75" style="height:13.5pt;width:27pt">
                        <v:imagedata r:id="rId1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47" type="#_x0000_t75" style="height:13.5pt;width:36.75pt">
                        <v:imagedata r:id="rId18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1.5.79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6:31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Simplify the complex number and write it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48" type="#_x0000_t75" style="height:19.5pt;width:39.75pt">
                  <v:imagedata r:id="rId18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49" type="#_x0000_t75" style="height:13.5pt;width:36.75pt">
                        <v:imagedata r:id="rId18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50" type="#_x0000_t75" style="height:13.5pt;width:27pt">
                        <v:imagedata r:id="rId18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51" type="#_x0000_t75" style="height:13.5pt;width:36.75pt">
                        <v:imagedata r:id="rId18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52" type="#_x0000_t75" style="height:13.5pt;width:36.75pt">
                        <v:imagedata r:id="rId18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53" type="#_x0000_t75" style="height:13.5pt;width:27pt">
                        <v:imagedata r:id="rId190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6:35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Simplify the complex number and write it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"/>
              </w:rPr>
              <w:pict>
                <v:shape id="_x0000_i1254" type="#_x0000_t75" style="height:19.5pt;width:29.25pt">
                  <v:imagedata r:id="rId19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55" type="#_x0000_t75" style="height:19.5pt;width:29.25pt">
                        <v:imagedata r:id="rId19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2"/>
                      <w:szCs w:val="22"/>
                      <w:bdr w:val="nil"/>
                      <w:rtl w:val="0"/>
                    </w:rPr>
                    <w:pict>
                      <v:shape id="_x0000_i1256" type="#_x0000_t75" style="height:19.5pt;width:19.5pt">
                        <v:imagedata r:id="rId19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57" type="#_x0000_t75" style="height:13.5pt;width:24.75pt">
                        <v:imagedata r:id="rId19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58" type="#_x0000_t75" style="height:13.5pt;width:21.75pt">
                        <v:imagedata r:id="rId19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3"/>
                      <w:sz w:val="22"/>
                      <w:szCs w:val="22"/>
                      <w:bdr w:val="nil"/>
                      <w:rtl w:val="0"/>
                    </w:rPr>
                    <w:pict>
                      <v:shape id="_x0000_i1259" type="#_x0000_t75" style="height:13.5pt;width:15pt">
                        <v:imagedata r:id="rId19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1.5.81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6:39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Simplify the complex number and write it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5"/>
              </w:rPr>
              <w:pict>
                <v:shape id="_x0000_i1260" type="#_x0000_t75" style="height:27pt;width:44.25pt">
                  <v:imagedata r:id="rId19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185,193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"/>
                      <w:sz w:val="24"/>
                      <w:szCs w:val="24"/>
                      <w:bdr w:val="nil"/>
                      <w:rtl w:val="0"/>
                    </w:rPr>
                    <w:pict>
                      <v:shape id="_x0000_i1261" type="#_x0000_t75" style="height:13.5pt;width:33pt">
                        <v:imagedata r:id="rId19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"/>
                    </w:rPr>
                    <w:pict>
                      <v:shape id="_x0000_i1262" type="#_x0000_t75" style="height:13.5pt;width:33pt">
                        <v:imagedata r:id="rId19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–185,193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6:44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Simplify the complex number and write it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63" type="#_x0000_t75" style="height:31.5pt;width:18.75pt">
                  <v:imagedata r:id="rId199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1.5.85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6:49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Simplify the complex number and write it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64" type="#_x0000_t75" style="height:31.5pt;width:29.25pt">
                  <v:imagedata r:id="rId20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65" type="#_x0000_t75" style="height:31.5pt;width:17.25pt">
                        <v:imagedata r:id="rId20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66" type="#_x0000_t75" style="height:31.5pt;width:26.25pt">
                        <v:imagedata r:id="rId20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67" type="#_x0000_t75" style="height:31.5pt;width:17.25pt">
                        <v:imagedata r:id="rId20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68" type="#_x0000_t75" style="height:31.5pt;width:26.25pt">
                        <v:imagedata r:id="rId20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6:52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Simplify the complex number and write it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"/>
                <w:sz w:val="22"/>
                <w:szCs w:val="22"/>
                <w:bdr w:val="nil"/>
                <w:rtl w:val="0"/>
              </w:rPr>
              <w:pict>
                <v:shape id="_x0000_i1269" type="#_x0000_t75" style="height:19.5pt;width:21.75pt">
                  <v:imagedata r:id="rId20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1.5.87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6:58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Simplify the complex number and write it in standard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9"/>
              </w:rPr>
              <w:pict>
                <v:shape id="_x0000_i1270" type="#_x0000_t75" style="height:21pt;width:25.5pt">
                  <v:imagedata r:id="rId20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7:05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Raise the complex number to the fourth power.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​256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–256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1.5.91ac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7:06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error.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1"/>
              </w:rPr>
              <w:pict>
                <v:shape id="_x0000_i1271" type="#_x0000_t75" style="height:22.5pt;width:178.5pt">
                  <v:imagedata r:id="rId20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72" type="#_x0000_t75" style="height:22.5pt;width:165pt">
                        <v:imagedata r:id="rId20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73" type="#_x0000_t75" style="height:22.5pt;width:144.75pt">
                        <v:imagedata r:id="rId20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74" type="#_x0000_t75" style="height:22.5pt;width:131.25pt">
                        <v:imagedata r:id="rId2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75" type="#_x0000_t75" style="height:22.5pt;width:165.75pt">
                        <v:imagedata r:id="rId2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2"/>
                      <w:sz w:val="22"/>
                      <w:szCs w:val="22"/>
                      <w:bdr w:val="nil"/>
                      <w:rtl w:val="0"/>
                    </w:rPr>
                    <w:pict>
                      <v:shape id="_x0000_i1276" type="#_x0000_t75" style="height:22.5pt;width:154.5pt">
                        <v:imagedata r:id="rId212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1.5.99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7:10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Do the operation and express the answer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(5 –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(8 + 3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– 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 13 + 2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 + 2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 13 – 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 – 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7:12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Do the operation and express the answer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277" type="#_x0000_t75" style="height:24pt;width:102.75pt">
                  <v:imagedata r:id="rId213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 8 + 14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 + 7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 8 + 7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 8 –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 –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7:16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Do the operation and express the answer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278" type="#_x0000_t75" style="height:24pt;width:132.75pt">
                  <v:imagedata r:id="rId214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 –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 38 –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 + 4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 38 + 8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 19 + 4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7:18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Do the operation and express the answer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2"/>
              </w:rPr>
              <w:pict>
                <v:shape id="_x0000_i1279" type="#_x0000_t75" style="height:24pt;width:105.75pt">
                  <v:imagedata r:id="rId21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28 –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– 28 + 6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– 5 + 6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 – 6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28 + 6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7:20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Do the operation and express the answer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80" type="#_x0000_t75" style="height:31.5pt;width:28.5pt">
                  <v:imagedata r:id="rId21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 19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 190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 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7:22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Simplify the expression.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14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7:25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Do the operation and express the answer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81" type="#_x0000_t75" style="height:31.5pt;width:19.5pt">
                  <v:imagedata r:id="rId21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–85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7:28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Find the values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+ 59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yi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__________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–59;  –59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7:29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Do the operation and express the answer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form. Do not use parentheses in your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(3 – 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(10 + 5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 – 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7:32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Do the operation and express the answer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bi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form. Use fractions in your answer.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282" type="#_x0000_t75" style="height:31.5pt;width:28.5pt">
                  <v:imagedata r:id="rId21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2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2"/>
                      <w:szCs w:val="22"/>
                      <w:bdr w:val="nil"/>
                      <w:rtl w:val="0"/>
                    </w:rPr>
                    <w:pict>
                      <v:shape id="_x0000_i1283" type="#_x0000_t75" style="height:31.5pt;width:48.75pt">
                        <v:imagedata r:id="rId2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6/10/2014 4:19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10/6/2014 7:36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220"/>
      <w:footerReference w:type="default" r:id="rId221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1.5 - Complex Numbers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00" Type="http://schemas.openxmlformats.org/officeDocument/2006/relationships/image" Target="media/image97.png" /><Relationship Id="rId101" Type="http://schemas.openxmlformats.org/officeDocument/2006/relationships/image" Target="media/image98.png" /><Relationship Id="rId102" Type="http://schemas.openxmlformats.org/officeDocument/2006/relationships/image" Target="media/image99.png" /><Relationship Id="rId103" Type="http://schemas.openxmlformats.org/officeDocument/2006/relationships/image" Target="media/image100.png" /><Relationship Id="rId104" Type="http://schemas.openxmlformats.org/officeDocument/2006/relationships/image" Target="media/image101.png" /><Relationship Id="rId105" Type="http://schemas.openxmlformats.org/officeDocument/2006/relationships/image" Target="media/image102.png" /><Relationship Id="rId106" Type="http://schemas.openxmlformats.org/officeDocument/2006/relationships/image" Target="media/image103.png" /><Relationship Id="rId107" Type="http://schemas.openxmlformats.org/officeDocument/2006/relationships/image" Target="media/image104.png" /><Relationship Id="rId108" Type="http://schemas.openxmlformats.org/officeDocument/2006/relationships/image" Target="media/image105.png" /><Relationship Id="rId109" Type="http://schemas.openxmlformats.org/officeDocument/2006/relationships/image" Target="media/image106.png" /><Relationship Id="rId11" Type="http://schemas.openxmlformats.org/officeDocument/2006/relationships/image" Target="media/image8.png" /><Relationship Id="rId110" Type="http://schemas.openxmlformats.org/officeDocument/2006/relationships/image" Target="media/image107.png" /><Relationship Id="rId111" Type="http://schemas.openxmlformats.org/officeDocument/2006/relationships/image" Target="media/image108.png" /><Relationship Id="rId112" Type="http://schemas.openxmlformats.org/officeDocument/2006/relationships/image" Target="media/image109.png" /><Relationship Id="rId113" Type="http://schemas.openxmlformats.org/officeDocument/2006/relationships/image" Target="media/image110.png" /><Relationship Id="rId114" Type="http://schemas.openxmlformats.org/officeDocument/2006/relationships/image" Target="media/image111.png" /><Relationship Id="rId115" Type="http://schemas.openxmlformats.org/officeDocument/2006/relationships/image" Target="media/image112.png" /><Relationship Id="rId116" Type="http://schemas.openxmlformats.org/officeDocument/2006/relationships/image" Target="media/image113.png" /><Relationship Id="rId117" Type="http://schemas.openxmlformats.org/officeDocument/2006/relationships/image" Target="media/image114.png" /><Relationship Id="rId118" Type="http://schemas.openxmlformats.org/officeDocument/2006/relationships/image" Target="media/image115.png" /><Relationship Id="rId119" Type="http://schemas.openxmlformats.org/officeDocument/2006/relationships/image" Target="media/image116.png" /><Relationship Id="rId12" Type="http://schemas.openxmlformats.org/officeDocument/2006/relationships/image" Target="media/image9.png" /><Relationship Id="rId120" Type="http://schemas.openxmlformats.org/officeDocument/2006/relationships/image" Target="media/image117.png" /><Relationship Id="rId121" Type="http://schemas.openxmlformats.org/officeDocument/2006/relationships/image" Target="media/image118.png" /><Relationship Id="rId122" Type="http://schemas.openxmlformats.org/officeDocument/2006/relationships/image" Target="media/image119.png" /><Relationship Id="rId123" Type="http://schemas.openxmlformats.org/officeDocument/2006/relationships/image" Target="media/image120.png" /><Relationship Id="rId124" Type="http://schemas.openxmlformats.org/officeDocument/2006/relationships/image" Target="media/image121.png" /><Relationship Id="rId125" Type="http://schemas.openxmlformats.org/officeDocument/2006/relationships/image" Target="media/image122.png" /><Relationship Id="rId126" Type="http://schemas.openxmlformats.org/officeDocument/2006/relationships/image" Target="media/image123.png" /><Relationship Id="rId127" Type="http://schemas.openxmlformats.org/officeDocument/2006/relationships/image" Target="media/image124.png" /><Relationship Id="rId128" Type="http://schemas.openxmlformats.org/officeDocument/2006/relationships/image" Target="media/image125.png" /><Relationship Id="rId129" Type="http://schemas.openxmlformats.org/officeDocument/2006/relationships/image" Target="media/image126.png" /><Relationship Id="rId13" Type="http://schemas.openxmlformats.org/officeDocument/2006/relationships/image" Target="media/image10.png" /><Relationship Id="rId130" Type="http://schemas.openxmlformats.org/officeDocument/2006/relationships/image" Target="media/image127.png" /><Relationship Id="rId131" Type="http://schemas.openxmlformats.org/officeDocument/2006/relationships/image" Target="media/image128.png" /><Relationship Id="rId132" Type="http://schemas.openxmlformats.org/officeDocument/2006/relationships/image" Target="media/image129.png" /><Relationship Id="rId133" Type="http://schemas.openxmlformats.org/officeDocument/2006/relationships/image" Target="media/image130.png" /><Relationship Id="rId134" Type="http://schemas.openxmlformats.org/officeDocument/2006/relationships/image" Target="media/image131.png" /><Relationship Id="rId135" Type="http://schemas.openxmlformats.org/officeDocument/2006/relationships/image" Target="media/image132.png" /><Relationship Id="rId136" Type="http://schemas.openxmlformats.org/officeDocument/2006/relationships/image" Target="media/image133.png" /><Relationship Id="rId137" Type="http://schemas.openxmlformats.org/officeDocument/2006/relationships/image" Target="media/image134.png" /><Relationship Id="rId138" Type="http://schemas.openxmlformats.org/officeDocument/2006/relationships/image" Target="media/image135.png" /><Relationship Id="rId139" Type="http://schemas.openxmlformats.org/officeDocument/2006/relationships/image" Target="media/image136.png" /><Relationship Id="rId14" Type="http://schemas.openxmlformats.org/officeDocument/2006/relationships/image" Target="media/image11.png" /><Relationship Id="rId140" Type="http://schemas.openxmlformats.org/officeDocument/2006/relationships/image" Target="media/image137.png" /><Relationship Id="rId141" Type="http://schemas.openxmlformats.org/officeDocument/2006/relationships/image" Target="media/image138.png" /><Relationship Id="rId142" Type="http://schemas.openxmlformats.org/officeDocument/2006/relationships/image" Target="media/image139.png" /><Relationship Id="rId143" Type="http://schemas.openxmlformats.org/officeDocument/2006/relationships/image" Target="media/image140.png" /><Relationship Id="rId144" Type="http://schemas.openxmlformats.org/officeDocument/2006/relationships/image" Target="media/image141.png" /><Relationship Id="rId145" Type="http://schemas.openxmlformats.org/officeDocument/2006/relationships/image" Target="media/image142.png" /><Relationship Id="rId146" Type="http://schemas.openxmlformats.org/officeDocument/2006/relationships/image" Target="media/image143.png" /><Relationship Id="rId147" Type="http://schemas.openxmlformats.org/officeDocument/2006/relationships/image" Target="media/image144.png" /><Relationship Id="rId148" Type="http://schemas.openxmlformats.org/officeDocument/2006/relationships/image" Target="media/image145.png" /><Relationship Id="rId149" Type="http://schemas.openxmlformats.org/officeDocument/2006/relationships/image" Target="media/image146.png" /><Relationship Id="rId15" Type="http://schemas.openxmlformats.org/officeDocument/2006/relationships/image" Target="media/image12.png" /><Relationship Id="rId150" Type="http://schemas.openxmlformats.org/officeDocument/2006/relationships/image" Target="media/image147.png" /><Relationship Id="rId151" Type="http://schemas.openxmlformats.org/officeDocument/2006/relationships/image" Target="media/image148.png" /><Relationship Id="rId152" Type="http://schemas.openxmlformats.org/officeDocument/2006/relationships/image" Target="media/image149.png" /><Relationship Id="rId153" Type="http://schemas.openxmlformats.org/officeDocument/2006/relationships/image" Target="media/image150.png" /><Relationship Id="rId154" Type="http://schemas.openxmlformats.org/officeDocument/2006/relationships/image" Target="media/image151.png" /><Relationship Id="rId155" Type="http://schemas.openxmlformats.org/officeDocument/2006/relationships/image" Target="media/image152.png" /><Relationship Id="rId156" Type="http://schemas.openxmlformats.org/officeDocument/2006/relationships/image" Target="media/image153.png" /><Relationship Id="rId157" Type="http://schemas.openxmlformats.org/officeDocument/2006/relationships/image" Target="media/image154.png" /><Relationship Id="rId158" Type="http://schemas.openxmlformats.org/officeDocument/2006/relationships/image" Target="media/image155.png" /><Relationship Id="rId159" Type="http://schemas.openxmlformats.org/officeDocument/2006/relationships/image" Target="media/image156.png" /><Relationship Id="rId16" Type="http://schemas.openxmlformats.org/officeDocument/2006/relationships/image" Target="media/image13.png" /><Relationship Id="rId160" Type="http://schemas.openxmlformats.org/officeDocument/2006/relationships/image" Target="media/image157.png" /><Relationship Id="rId161" Type="http://schemas.openxmlformats.org/officeDocument/2006/relationships/image" Target="media/image158.png" /><Relationship Id="rId162" Type="http://schemas.openxmlformats.org/officeDocument/2006/relationships/image" Target="media/image159.png" /><Relationship Id="rId163" Type="http://schemas.openxmlformats.org/officeDocument/2006/relationships/image" Target="media/image160.png" /><Relationship Id="rId164" Type="http://schemas.openxmlformats.org/officeDocument/2006/relationships/image" Target="media/image161.png" /><Relationship Id="rId165" Type="http://schemas.openxmlformats.org/officeDocument/2006/relationships/image" Target="media/image162.png" /><Relationship Id="rId166" Type="http://schemas.openxmlformats.org/officeDocument/2006/relationships/image" Target="media/image163.png" /><Relationship Id="rId167" Type="http://schemas.openxmlformats.org/officeDocument/2006/relationships/image" Target="media/image164.png" /><Relationship Id="rId168" Type="http://schemas.openxmlformats.org/officeDocument/2006/relationships/image" Target="media/image165.png" /><Relationship Id="rId169" Type="http://schemas.openxmlformats.org/officeDocument/2006/relationships/image" Target="media/image166.png" /><Relationship Id="rId17" Type="http://schemas.openxmlformats.org/officeDocument/2006/relationships/image" Target="media/image14.png" /><Relationship Id="rId170" Type="http://schemas.openxmlformats.org/officeDocument/2006/relationships/image" Target="media/image167.png" /><Relationship Id="rId171" Type="http://schemas.openxmlformats.org/officeDocument/2006/relationships/image" Target="media/image168.png" /><Relationship Id="rId172" Type="http://schemas.openxmlformats.org/officeDocument/2006/relationships/image" Target="media/image169.png" /><Relationship Id="rId173" Type="http://schemas.openxmlformats.org/officeDocument/2006/relationships/image" Target="media/image170.png" /><Relationship Id="rId174" Type="http://schemas.openxmlformats.org/officeDocument/2006/relationships/image" Target="media/image171.png" /><Relationship Id="rId175" Type="http://schemas.openxmlformats.org/officeDocument/2006/relationships/image" Target="media/image172.png" /><Relationship Id="rId176" Type="http://schemas.openxmlformats.org/officeDocument/2006/relationships/image" Target="media/image173.png" /><Relationship Id="rId177" Type="http://schemas.openxmlformats.org/officeDocument/2006/relationships/image" Target="media/image174.png" /><Relationship Id="rId178" Type="http://schemas.openxmlformats.org/officeDocument/2006/relationships/image" Target="media/image175.png" /><Relationship Id="rId179" Type="http://schemas.openxmlformats.org/officeDocument/2006/relationships/image" Target="media/image176.png" /><Relationship Id="rId18" Type="http://schemas.openxmlformats.org/officeDocument/2006/relationships/image" Target="media/image15.png" /><Relationship Id="rId180" Type="http://schemas.openxmlformats.org/officeDocument/2006/relationships/image" Target="media/image177.png" /><Relationship Id="rId181" Type="http://schemas.openxmlformats.org/officeDocument/2006/relationships/image" Target="media/image178.png" /><Relationship Id="rId182" Type="http://schemas.openxmlformats.org/officeDocument/2006/relationships/image" Target="media/image179.png" /><Relationship Id="rId183" Type="http://schemas.openxmlformats.org/officeDocument/2006/relationships/image" Target="media/image180.png" /><Relationship Id="rId184" Type="http://schemas.openxmlformats.org/officeDocument/2006/relationships/image" Target="media/image181.png" /><Relationship Id="rId185" Type="http://schemas.openxmlformats.org/officeDocument/2006/relationships/image" Target="media/image182.png" /><Relationship Id="rId186" Type="http://schemas.openxmlformats.org/officeDocument/2006/relationships/image" Target="media/image183.png" /><Relationship Id="rId187" Type="http://schemas.openxmlformats.org/officeDocument/2006/relationships/image" Target="media/image184.png" /><Relationship Id="rId188" Type="http://schemas.openxmlformats.org/officeDocument/2006/relationships/image" Target="media/image185.png" /><Relationship Id="rId189" Type="http://schemas.openxmlformats.org/officeDocument/2006/relationships/image" Target="media/image186.png" /><Relationship Id="rId19" Type="http://schemas.openxmlformats.org/officeDocument/2006/relationships/image" Target="media/image16.png" /><Relationship Id="rId190" Type="http://schemas.openxmlformats.org/officeDocument/2006/relationships/image" Target="media/image187.png" /><Relationship Id="rId191" Type="http://schemas.openxmlformats.org/officeDocument/2006/relationships/image" Target="media/image188.png" /><Relationship Id="rId192" Type="http://schemas.openxmlformats.org/officeDocument/2006/relationships/image" Target="media/image189.png" /><Relationship Id="rId193" Type="http://schemas.openxmlformats.org/officeDocument/2006/relationships/image" Target="media/image190.png" /><Relationship Id="rId194" Type="http://schemas.openxmlformats.org/officeDocument/2006/relationships/image" Target="media/image191.png" /><Relationship Id="rId195" Type="http://schemas.openxmlformats.org/officeDocument/2006/relationships/image" Target="media/image192.png" /><Relationship Id="rId196" Type="http://schemas.openxmlformats.org/officeDocument/2006/relationships/image" Target="media/image193.png" /><Relationship Id="rId197" Type="http://schemas.openxmlformats.org/officeDocument/2006/relationships/image" Target="media/image194.png" /><Relationship Id="rId198" Type="http://schemas.openxmlformats.org/officeDocument/2006/relationships/image" Target="media/image195.png" /><Relationship Id="rId199" Type="http://schemas.openxmlformats.org/officeDocument/2006/relationships/image" Target="media/image19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00" Type="http://schemas.openxmlformats.org/officeDocument/2006/relationships/image" Target="media/image197.png" /><Relationship Id="rId201" Type="http://schemas.openxmlformats.org/officeDocument/2006/relationships/image" Target="media/image198.png" /><Relationship Id="rId202" Type="http://schemas.openxmlformats.org/officeDocument/2006/relationships/image" Target="media/image199.png" /><Relationship Id="rId203" Type="http://schemas.openxmlformats.org/officeDocument/2006/relationships/image" Target="media/image200.png" /><Relationship Id="rId204" Type="http://schemas.openxmlformats.org/officeDocument/2006/relationships/image" Target="media/image201.png" /><Relationship Id="rId205" Type="http://schemas.openxmlformats.org/officeDocument/2006/relationships/image" Target="media/image202.png" /><Relationship Id="rId206" Type="http://schemas.openxmlformats.org/officeDocument/2006/relationships/image" Target="media/image203.png" /><Relationship Id="rId207" Type="http://schemas.openxmlformats.org/officeDocument/2006/relationships/image" Target="media/image204.png" /><Relationship Id="rId208" Type="http://schemas.openxmlformats.org/officeDocument/2006/relationships/image" Target="media/image205.png" /><Relationship Id="rId209" Type="http://schemas.openxmlformats.org/officeDocument/2006/relationships/image" Target="media/image206.png" /><Relationship Id="rId21" Type="http://schemas.openxmlformats.org/officeDocument/2006/relationships/image" Target="media/image18.png" /><Relationship Id="rId210" Type="http://schemas.openxmlformats.org/officeDocument/2006/relationships/image" Target="media/image207.png" /><Relationship Id="rId211" Type="http://schemas.openxmlformats.org/officeDocument/2006/relationships/image" Target="media/image208.png" /><Relationship Id="rId212" Type="http://schemas.openxmlformats.org/officeDocument/2006/relationships/image" Target="media/image209.png" /><Relationship Id="rId213" Type="http://schemas.openxmlformats.org/officeDocument/2006/relationships/image" Target="media/image210.png" /><Relationship Id="rId214" Type="http://schemas.openxmlformats.org/officeDocument/2006/relationships/image" Target="media/image211.png" /><Relationship Id="rId215" Type="http://schemas.openxmlformats.org/officeDocument/2006/relationships/image" Target="media/image212.png" /><Relationship Id="rId216" Type="http://schemas.openxmlformats.org/officeDocument/2006/relationships/image" Target="media/image213.png" /><Relationship Id="rId217" Type="http://schemas.openxmlformats.org/officeDocument/2006/relationships/image" Target="media/image214.png" /><Relationship Id="rId218" Type="http://schemas.openxmlformats.org/officeDocument/2006/relationships/image" Target="media/image215.png" /><Relationship Id="rId219" Type="http://schemas.openxmlformats.org/officeDocument/2006/relationships/image" Target="media/image216.png" /><Relationship Id="rId22" Type="http://schemas.openxmlformats.org/officeDocument/2006/relationships/image" Target="media/image19.png" /><Relationship Id="rId220" Type="http://schemas.openxmlformats.org/officeDocument/2006/relationships/header" Target="header1.xml" /><Relationship Id="rId221" Type="http://schemas.openxmlformats.org/officeDocument/2006/relationships/footer" Target="footer1.xml" /><Relationship Id="rId222" Type="http://schemas.openxmlformats.org/officeDocument/2006/relationships/styles" Target="styles.xml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image" Target="media/image85.png" /><Relationship Id="rId89" Type="http://schemas.openxmlformats.org/officeDocument/2006/relationships/image" Target="media/image86.png" /><Relationship Id="rId9" Type="http://schemas.openxmlformats.org/officeDocument/2006/relationships/image" Target="media/image6.png" /><Relationship Id="rId90" Type="http://schemas.openxmlformats.org/officeDocument/2006/relationships/image" Target="media/image87.png" /><Relationship Id="rId91" Type="http://schemas.openxmlformats.org/officeDocument/2006/relationships/image" Target="media/image88.png" /><Relationship Id="rId92" Type="http://schemas.openxmlformats.org/officeDocument/2006/relationships/image" Target="media/image89.png" /><Relationship Id="rId93" Type="http://schemas.openxmlformats.org/officeDocument/2006/relationships/image" Target="media/image90.png" /><Relationship Id="rId94" Type="http://schemas.openxmlformats.org/officeDocument/2006/relationships/image" Target="media/image91.png" /><Relationship Id="rId95" Type="http://schemas.openxmlformats.org/officeDocument/2006/relationships/image" Target="media/image92.png" /><Relationship Id="rId96" Type="http://schemas.openxmlformats.org/officeDocument/2006/relationships/image" Target="media/image93.png" /><Relationship Id="rId97" Type="http://schemas.openxmlformats.org/officeDocument/2006/relationships/image" Target="media/image94.png" /><Relationship Id="rId98" Type="http://schemas.openxmlformats.org/officeDocument/2006/relationships/image" Target="media/image95.png" /><Relationship Id="rId99" Type="http://schemas.openxmlformats.org/officeDocument/2006/relationships/image" Target="media/image9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1.5 - Complex Numbers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